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B70" w:rsidRDefault="00200B70">
      <w:pPr>
        <w:autoSpaceDE w:val="0"/>
        <w:autoSpaceDN w:val="0"/>
        <w:spacing w:after="78" w:line="220" w:lineRule="exact"/>
      </w:pPr>
      <w:bookmarkStart w:id="0" w:name="_GoBack"/>
      <w:bookmarkEnd w:id="0"/>
    </w:p>
    <w:p w:rsidR="009E27BF" w:rsidRPr="009E27BF" w:rsidRDefault="009E27BF" w:rsidP="009E27BF">
      <w:pPr>
        <w:autoSpaceDN w:val="0"/>
        <w:spacing w:after="0"/>
        <w:ind w:hanging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8C70AC" w:rsidRPr="008C70AC" w:rsidRDefault="008C70AC" w:rsidP="008C70AC">
      <w:pPr>
        <w:autoSpaceDE w:val="0"/>
        <w:autoSpaceDN w:val="0"/>
        <w:spacing w:after="0" w:line="261" w:lineRule="auto"/>
        <w:ind w:left="3024" w:right="360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8C70AC" w:rsidRPr="008C70AC" w:rsidRDefault="008C70AC" w:rsidP="008C70AC">
      <w:pPr>
        <w:autoSpaceDE w:val="0"/>
        <w:autoSpaceDN w:val="0"/>
        <w:spacing w:after="0" w:line="261" w:lineRule="auto"/>
        <w:ind w:left="3024" w:right="360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8C70AC" w:rsidRPr="008C70AC" w:rsidRDefault="008C70AC" w:rsidP="008C70AC">
      <w:pPr>
        <w:autoSpaceDE w:val="0"/>
        <w:autoSpaceDN w:val="0"/>
        <w:spacing w:after="0" w:line="261" w:lineRule="auto"/>
        <w:ind w:left="3024" w:right="360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8C70AC" w:rsidRPr="008C70AC" w:rsidRDefault="008C70AC">
      <w:pPr>
        <w:autoSpaceDE w:val="0"/>
        <w:autoSpaceDN w:val="0"/>
        <w:spacing w:after="0" w:line="262" w:lineRule="auto"/>
        <w:ind w:left="3312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0B70" w:rsidRPr="007C5E42" w:rsidRDefault="00200B70">
      <w:pPr>
        <w:autoSpaceDE w:val="0"/>
        <w:autoSpaceDN w:val="0"/>
        <w:spacing w:after="78" w:line="220" w:lineRule="exact"/>
        <w:rPr>
          <w:lang w:val="ru-RU"/>
        </w:rPr>
      </w:pPr>
    </w:p>
    <w:p w:rsidR="00972233" w:rsidRPr="008D5409" w:rsidRDefault="00972233" w:rsidP="00972233">
      <w:pPr>
        <w:jc w:val="center"/>
        <w:rPr>
          <w:lang w:val="ru-RU"/>
        </w:rPr>
      </w:pPr>
      <w:r w:rsidRPr="008D5409">
        <w:rPr>
          <w:lang w:val="ru-RU"/>
        </w:rPr>
        <w:t>УПРАВЛЕНИЕ ОБРАЗОВАНИЯ</w:t>
      </w:r>
    </w:p>
    <w:p w:rsidR="00972233" w:rsidRPr="008D5409" w:rsidRDefault="00972233" w:rsidP="00972233">
      <w:pPr>
        <w:jc w:val="center"/>
        <w:rPr>
          <w:lang w:val="ru-RU"/>
        </w:rPr>
      </w:pPr>
      <w:r w:rsidRPr="008D5409">
        <w:rPr>
          <w:lang w:val="ru-RU"/>
        </w:rPr>
        <w:t>Администрации Ивановского муниципального района</w:t>
      </w:r>
    </w:p>
    <w:p w:rsidR="00972233" w:rsidRPr="008D5409" w:rsidRDefault="00972233" w:rsidP="00972233">
      <w:pPr>
        <w:jc w:val="center"/>
        <w:rPr>
          <w:b/>
          <w:lang w:val="ru-RU"/>
        </w:rPr>
      </w:pPr>
      <w:r w:rsidRPr="008D5409">
        <w:rPr>
          <w:b/>
          <w:lang w:val="ru-RU"/>
        </w:rPr>
        <w:t>МУНИЦИПАЛЬНОЕ БЮДЖЕТНОЕ ОБЩЕОБРАЗОВАТЕЛЬНОЕ УЧРЕЖДЕНИЕ</w:t>
      </w:r>
    </w:p>
    <w:p w:rsidR="00972233" w:rsidRPr="008D5409" w:rsidRDefault="00972233" w:rsidP="00972233">
      <w:pPr>
        <w:jc w:val="center"/>
        <w:rPr>
          <w:b/>
          <w:lang w:val="ru-RU"/>
        </w:rPr>
      </w:pPr>
      <w:r w:rsidRPr="008D5409">
        <w:rPr>
          <w:b/>
          <w:lang w:val="ru-RU"/>
        </w:rPr>
        <w:t>«КУЛИКОВСКАЯ СРЕДНЯЯ ШКОЛА»</w:t>
      </w:r>
    </w:p>
    <w:p w:rsidR="00972233" w:rsidRPr="008D5409" w:rsidRDefault="00972233" w:rsidP="00972233">
      <w:pPr>
        <w:jc w:val="center"/>
        <w:rPr>
          <w:lang w:val="ru-RU"/>
        </w:rPr>
      </w:pPr>
      <w:r w:rsidRPr="008D5409">
        <w:rPr>
          <w:lang w:val="ru-RU"/>
        </w:rPr>
        <w:t xml:space="preserve">153508 Ивановский район, д. </w:t>
      </w:r>
      <w:proofErr w:type="gramStart"/>
      <w:r w:rsidRPr="008D5409">
        <w:rPr>
          <w:lang w:val="ru-RU"/>
        </w:rPr>
        <w:t>Куликово</w:t>
      </w:r>
      <w:proofErr w:type="gramEnd"/>
      <w:r w:rsidRPr="008D5409">
        <w:rPr>
          <w:lang w:val="ru-RU"/>
        </w:rPr>
        <w:t>, д. 60 , тел.: (4932) 31-33-25</w:t>
      </w:r>
    </w:p>
    <w:p w:rsidR="00972233" w:rsidRPr="008D5409" w:rsidRDefault="00972233" w:rsidP="0097223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72233" w:rsidRPr="008D5409" w:rsidRDefault="00972233" w:rsidP="00972233">
      <w:pPr>
        <w:pBdr>
          <w:bottom w:val="single" w:sz="6" w:space="5" w:color="000000"/>
        </w:pBdr>
        <w:shd w:val="clear" w:color="auto" w:fill="FFFFFF"/>
        <w:spacing w:after="240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72233" w:rsidRPr="008D5409" w:rsidRDefault="00972233" w:rsidP="0097223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72233" w:rsidRPr="008D5409" w:rsidRDefault="00972233" w:rsidP="0097223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72233" w:rsidRDefault="00972233" w:rsidP="0097223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РАБОЧАЯ ПРОГРАММА  </w:t>
      </w:r>
      <w:proofErr w:type="gramStart"/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ПО</w:t>
      </w:r>
      <w:proofErr w:type="gramEnd"/>
    </w:p>
    <w:p w:rsidR="00972233" w:rsidRDefault="00972233" w:rsidP="0097223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учебному предмету «окружающий мир»</w:t>
      </w:r>
    </w:p>
    <w:p w:rsidR="00972233" w:rsidRPr="008D5409" w:rsidRDefault="00972233" w:rsidP="0097223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НОО 4</w:t>
      </w: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 КЛАСС</w:t>
      </w:r>
    </w:p>
    <w:p w:rsidR="00972233" w:rsidRPr="008D5409" w:rsidRDefault="00972233" w:rsidP="0097223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2023-2024 УЧЕБНЫЙ ГОД</w:t>
      </w:r>
    </w:p>
    <w:p w:rsidR="00972233" w:rsidRPr="008D5409" w:rsidRDefault="00972233" w:rsidP="0097223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72233" w:rsidRPr="008D5409" w:rsidRDefault="00972233" w:rsidP="0097223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72233" w:rsidRPr="008D5409" w:rsidRDefault="00972233" w:rsidP="0097223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72233" w:rsidRPr="008D5409" w:rsidRDefault="00972233" w:rsidP="0097223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72233" w:rsidRPr="008D5409" w:rsidRDefault="00972233" w:rsidP="0097223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72233" w:rsidRPr="008D5409" w:rsidRDefault="00972233" w:rsidP="0097223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72233" w:rsidRPr="008D5409" w:rsidRDefault="00972233" w:rsidP="00972233">
      <w:pPr>
        <w:pBdr>
          <w:bottom w:val="single" w:sz="6" w:space="5" w:color="000000"/>
        </w:pBdr>
        <w:shd w:val="clear" w:color="auto" w:fill="FFFFFF"/>
        <w:spacing w:after="240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72233" w:rsidRPr="008D5409" w:rsidRDefault="00972233" w:rsidP="0097223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72233" w:rsidRPr="008D5409" w:rsidRDefault="00972233" w:rsidP="0097223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72233" w:rsidRDefault="00972233" w:rsidP="0097223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E47738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КУЛИКОВО 2023</w:t>
      </w:r>
    </w:p>
    <w:p w:rsidR="00972233" w:rsidRDefault="00972233" w:rsidP="0097223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72233" w:rsidRDefault="00972233" w:rsidP="0097223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72233" w:rsidRDefault="00972233" w:rsidP="0097223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200B70" w:rsidRPr="00972233" w:rsidRDefault="007C5E42" w:rsidP="0097223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200B70" w:rsidRPr="007C5E42" w:rsidRDefault="007C5E42">
      <w:pPr>
        <w:autoSpaceDE w:val="0"/>
        <w:autoSpaceDN w:val="0"/>
        <w:spacing w:before="346" w:after="0" w:line="271" w:lineRule="auto"/>
        <w:ind w:right="288" w:firstLine="180"/>
        <w:rPr>
          <w:lang w:val="ru-RU"/>
        </w:rPr>
      </w:pPr>
      <w:proofErr w:type="gram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  <w:proofErr w:type="gramEnd"/>
    </w:p>
    <w:p w:rsidR="00200B70" w:rsidRPr="007C5E42" w:rsidRDefault="007C5E42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200B70" w:rsidRPr="007C5E42" w:rsidRDefault="007C5E4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C5E42">
        <w:rPr>
          <w:lang w:val="ru-RU"/>
        </w:rPr>
        <w:tab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раскрывает содержательные линии для обязательного изучения в 4 классе начальной школы.</w:t>
      </w:r>
    </w:p>
    <w:p w:rsidR="00200B70" w:rsidRPr="007C5E42" w:rsidRDefault="007C5E42">
      <w:pPr>
        <w:autoSpaceDE w:val="0"/>
        <w:autoSpaceDN w:val="0"/>
        <w:spacing w:before="72" w:after="0"/>
        <w:ind w:right="432" w:firstLine="18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в 4 классе завершается перечнем универсальных учебных действий </w:t>
      </w:r>
      <w:proofErr w:type="gram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—п</w:t>
      </w:r>
      <w:proofErr w:type="gram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ознавательных, коммуникативных и регулятивных, которые возможно формировать средствами учебного  предмета  «Окружающий  мир» с   учётом   возрастных   особенностей   младших школьников.</w:t>
      </w:r>
    </w:p>
    <w:p w:rsidR="00200B70" w:rsidRPr="007C5E42" w:rsidRDefault="007C5E42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7C5E42">
        <w:rPr>
          <w:lang w:val="ru-RU"/>
        </w:rPr>
        <w:tab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четвертый год обучения в начальной школе. </w:t>
      </w:r>
      <w:r w:rsidRPr="007C5E42">
        <w:rPr>
          <w:lang w:val="ru-RU"/>
        </w:rPr>
        <w:tab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В тематическом планировании описывается программное содержание по всем разделам содержания обучения 4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 w:rsidRPr="007C5E42">
        <w:rPr>
          <w:lang w:val="ru-RU"/>
        </w:rPr>
        <w:tab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Представлены также способы организации дифференцированного обучения.</w:t>
      </w:r>
    </w:p>
    <w:p w:rsidR="00200B70" w:rsidRPr="007C5E42" w:rsidRDefault="007C5E42">
      <w:pPr>
        <w:autoSpaceDE w:val="0"/>
        <w:autoSpaceDN w:val="0"/>
        <w:spacing w:before="70" w:after="0" w:line="281" w:lineRule="auto"/>
        <w:ind w:right="432" w:firstLine="18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«Окружающий мир» на уровне 4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 стандарта.</w:t>
      </w:r>
    </w:p>
    <w:p w:rsidR="00200B70" w:rsidRPr="007C5E42" w:rsidRDefault="007C5E42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200B70" w:rsidRPr="007C5E42" w:rsidRDefault="007C5E42">
      <w:pPr>
        <w:autoSpaceDE w:val="0"/>
        <w:autoSpaceDN w:val="0"/>
        <w:spacing w:before="178" w:after="0" w:line="278" w:lineRule="auto"/>
        <w:ind w:left="420" w:right="288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200B70" w:rsidRPr="007C5E42" w:rsidRDefault="007C5E42">
      <w:pPr>
        <w:autoSpaceDE w:val="0"/>
        <w:autoSpaceDN w:val="0"/>
        <w:spacing w:before="190" w:after="0"/>
        <w:ind w:left="4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умений  и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200B70" w:rsidRPr="007C5E42" w:rsidRDefault="007C5E42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200B70" w:rsidRPr="007C5E42" w:rsidRDefault="007C5E42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</w:t>
      </w:r>
    </w:p>
    <w:p w:rsidR="00200B70" w:rsidRPr="007C5E42" w:rsidRDefault="00200B70">
      <w:pPr>
        <w:rPr>
          <w:lang w:val="ru-RU"/>
        </w:rPr>
        <w:sectPr w:rsidR="00200B70" w:rsidRPr="007C5E42">
          <w:pgSz w:w="11900" w:h="16840"/>
          <w:pgMar w:top="298" w:right="650" w:bottom="3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Pr="007C5E42" w:rsidRDefault="00200B70">
      <w:pPr>
        <w:autoSpaceDE w:val="0"/>
        <w:autoSpaceDN w:val="0"/>
        <w:spacing w:after="66" w:line="220" w:lineRule="exact"/>
        <w:rPr>
          <w:lang w:val="ru-RU"/>
        </w:rPr>
      </w:pPr>
    </w:p>
    <w:p w:rsidR="00200B70" w:rsidRPr="007C5E42" w:rsidRDefault="007C5E42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культуры общения, гуманного отношения к людям,  уважительного  отношения  к их взглядам, мнению и индивидуальности.</w:t>
      </w:r>
    </w:p>
    <w:p w:rsidR="00200B70" w:rsidRPr="007C5E42" w:rsidRDefault="007C5E42">
      <w:pPr>
        <w:autoSpaceDE w:val="0"/>
        <w:autoSpaceDN w:val="0"/>
        <w:spacing w:before="178" w:after="0" w:line="286" w:lineRule="auto"/>
        <w:ind w:firstLine="18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</w:t>
      </w:r>
      <w:proofErr w:type="gram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курса</w:t>
      </w:r>
      <w:proofErr w:type="gram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«О</w:t>
      </w:r>
      <w:proofErr w:type="gram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кружающий мир» осуществлён на основе следующих ведущих идей:</w:t>
      </w:r>
    </w:p>
    <w:p w:rsidR="00200B70" w:rsidRPr="007C5E42" w:rsidRDefault="007C5E42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раскрытие роли человека в природе и обществе; </w:t>
      </w:r>
    </w:p>
    <w:p w:rsidR="00200B70" w:rsidRPr="007C5E42" w:rsidRDefault="007C5E42">
      <w:pPr>
        <w:autoSpaceDE w:val="0"/>
        <w:autoSpaceDN w:val="0"/>
        <w:spacing w:before="192" w:after="0" w:line="271" w:lineRule="auto"/>
        <w:ind w:left="420" w:right="432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освоение общечеловеческих ценностей взаимодействия в системах «Человек и природа»</w:t>
      </w:r>
      <w:proofErr w:type="gram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Человек и общество», «Человек и другие люди», «Человек и его самость», «Человек и познание».</w:t>
      </w:r>
    </w:p>
    <w:p w:rsidR="00200B70" w:rsidRPr="007C5E42" w:rsidRDefault="007C5E42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rPr>
          <w:lang w:val="ru-RU"/>
        </w:rPr>
      </w:pPr>
      <w:r w:rsidRPr="007C5E42">
        <w:rPr>
          <w:lang w:val="ru-RU"/>
        </w:rPr>
        <w:tab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 в 4 классе, составляет 68 часов (два часа в неделю).</w:t>
      </w:r>
    </w:p>
    <w:p w:rsidR="00200B70" w:rsidRPr="007C5E42" w:rsidRDefault="00200B70">
      <w:pPr>
        <w:rPr>
          <w:lang w:val="ru-RU"/>
        </w:rPr>
        <w:sectPr w:rsidR="00200B70" w:rsidRPr="007C5E42">
          <w:pgSz w:w="11900" w:h="16840"/>
          <w:pgMar w:top="286" w:right="790" w:bottom="1440" w:left="666" w:header="720" w:footer="720" w:gutter="0"/>
          <w:cols w:space="720" w:equalWidth="0">
            <w:col w:w="10444" w:space="0"/>
          </w:cols>
          <w:docGrid w:linePitch="360"/>
        </w:sectPr>
      </w:pPr>
    </w:p>
    <w:p w:rsidR="00200B70" w:rsidRPr="007C5E42" w:rsidRDefault="00200B70">
      <w:pPr>
        <w:autoSpaceDE w:val="0"/>
        <w:autoSpaceDN w:val="0"/>
        <w:spacing w:after="78" w:line="220" w:lineRule="exact"/>
        <w:rPr>
          <w:lang w:val="ru-RU"/>
        </w:rPr>
      </w:pPr>
    </w:p>
    <w:p w:rsidR="00200B70" w:rsidRPr="007C5E42" w:rsidRDefault="007C5E42">
      <w:pPr>
        <w:autoSpaceDE w:val="0"/>
        <w:autoSpaceDN w:val="0"/>
        <w:spacing w:after="0" w:line="230" w:lineRule="auto"/>
        <w:rPr>
          <w:lang w:val="ru-RU"/>
        </w:rPr>
      </w:pP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200B70" w:rsidRPr="007C5E42" w:rsidRDefault="007C5E42">
      <w:pPr>
        <w:tabs>
          <w:tab w:val="left" w:pos="180"/>
        </w:tabs>
        <w:autoSpaceDE w:val="0"/>
        <w:autoSpaceDN w:val="0"/>
        <w:spacing w:before="346" w:after="0" w:line="281" w:lineRule="auto"/>
        <w:ind w:right="1008"/>
        <w:rPr>
          <w:lang w:val="ru-RU"/>
        </w:rPr>
      </w:pPr>
      <w:r w:rsidRPr="007C5E42">
        <w:rPr>
          <w:lang w:val="ru-RU"/>
        </w:rPr>
        <w:tab/>
      </w:r>
      <w:r w:rsidRPr="007C5E4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7C5E42">
        <w:rPr>
          <w:lang w:val="ru-RU"/>
        </w:rPr>
        <w:br/>
      </w:r>
      <w:r w:rsidRPr="007C5E42">
        <w:rPr>
          <w:lang w:val="ru-RU"/>
        </w:rPr>
        <w:tab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Конституция — Основной закон Российской Федерации. Права и обязанности гражданина Российской Федерации. Президент Российской Федерации — глава государства. Политико-административная карта России. Общая характеристика родного края, важнейшие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достопримечательности, знаменитые соотечественники.</w:t>
      </w:r>
    </w:p>
    <w:p w:rsidR="00200B70" w:rsidRPr="007C5E42" w:rsidRDefault="007C5E4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C5E42">
        <w:rPr>
          <w:lang w:val="ru-RU"/>
        </w:rPr>
        <w:tab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00B70" w:rsidRPr="007C5E42" w:rsidRDefault="007C5E42">
      <w:pPr>
        <w:autoSpaceDE w:val="0"/>
        <w:autoSpaceDN w:val="0"/>
        <w:spacing w:before="70" w:after="0" w:line="281" w:lineRule="auto"/>
        <w:ind w:right="432" w:firstLine="18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00B70" w:rsidRPr="007C5E42" w:rsidRDefault="007C5E42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История Отечества «Лента времени» и историческая карта. 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00B70" w:rsidRPr="007C5E42" w:rsidRDefault="007C5E42">
      <w:pPr>
        <w:tabs>
          <w:tab w:val="left" w:pos="180"/>
        </w:tabs>
        <w:autoSpaceDE w:val="0"/>
        <w:autoSpaceDN w:val="0"/>
        <w:spacing w:before="70" w:after="0" w:line="262" w:lineRule="auto"/>
        <w:ind w:right="1728"/>
        <w:rPr>
          <w:lang w:val="ru-RU"/>
        </w:rPr>
      </w:pPr>
      <w:r w:rsidRPr="007C5E42">
        <w:rPr>
          <w:lang w:val="ru-RU"/>
        </w:rPr>
        <w:tab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00B70" w:rsidRPr="007C5E42" w:rsidRDefault="007C5E42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7C5E42">
        <w:rPr>
          <w:lang w:val="ru-RU"/>
        </w:rPr>
        <w:tab/>
      </w:r>
      <w:r w:rsidRPr="007C5E4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7C5E42">
        <w:rPr>
          <w:lang w:val="ru-RU"/>
        </w:rPr>
        <w:br/>
      </w:r>
      <w:r w:rsidRPr="007C5E42">
        <w:rPr>
          <w:lang w:val="ru-RU"/>
        </w:rPr>
        <w:tab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Методы познания окружающей природы: наблюдения, сравнения, измерения, опыты по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исследованию природных объектов и явлений. Солнце —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 и ночи. Обращение Земли вокруг Солнца и смена времён года. Формы земной поверхности: равнины, горы, холмы, овраги (общее представление, условное обозначение равнин и гор на карте). Равнины и горы России.</w:t>
      </w:r>
    </w:p>
    <w:p w:rsidR="00200B70" w:rsidRPr="007C5E42" w:rsidRDefault="007C5E42">
      <w:pPr>
        <w:autoSpaceDE w:val="0"/>
        <w:autoSpaceDN w:val="0"/>
        <w:spacing w:before="72" w:after="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поверхности родного края (краткая характеристика на основе наблюдений). </w:t>
      </w:r>
      <w:proofErr w:type="gram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00B70" w:rsidRPr="007C5E42" w:rsidRDefault="007C5E4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C5E42">
        <w:rPr>
          <w:lang w:val="ru-RU"/>
        </w:rPr>
        <w:tab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Наиболее значимые природные объекты списка Всемирного наследия в России и за рубежом (2—3 объекта).</w:t>
      </w:r>
    </w:p>
    <w:p w:rsidR="00200B70" w:rsidRPr="007C5E42" w:rsidRDefault="007C5E4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00B70" w:rsidRPr="007C5E42" w:rsidRDefault="007C5E42">
      <w:pPr>
        <w:autoSpaceDE w:val="0"/>
        <w:autoSpaceDN w:val="0"/>
        <w:spacing w:before="70" w:after="0"/>
        <w:ind w:right="720" w:firstLine="18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 Правила нравственного поведения в природе. Международная Красная книга (отдельные примеры).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7C5E4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Здоровый образ жизни: профилактика вредных привычек. </w:t>
      </w:r>
      <w:proofErr w:type="gram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Безопасность в городе (планирование</w:t>
      </w:r>
      <w:proofErr w:type="gramEnd"/>
    </w:p>
    <w:p w:rsidR="00200B70" w:rsidRPr="007C5E42" w:rsidRDefault="00200B70">
      <w:pPr>
        <w:rPr>
          <w:lang w:val="ru-RU"/>
        </w:rPr>
        <w:sectPr w:rsidR="00200B70" w:rsidRPr="007C5E42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Pr="007C5E42" w:rsidRDefault="00200B70">
      <w:pPr>
        <w:autoSpaceDE w:val="0"/>
        <w:autoSpaceDN w:val="0"/>
        <w:spacing w:after="66" w:line="220" w:lineRule="exact"/>
        <w:rPr>
          <w:lang w:val="ru-RU"/>
        </w:rPr>
      </w:pPr>
    </w:p>
    <w:p w:rsidR="00200B70" w:rsidRPr="007C5E42" w:rsidRDefault="007C5E42">
      <w:pPr>
        <w:autoSpaceDE w:val="0"/>
        <w:autoSpaceDN w:val="0"/>
        <w:spacing w:after="0" w:line="271" w:lineRule="auto"/>
        <w:ind w:right="432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велосипедиста.</w:t>
      </w:r>
    </w:p>
    <w:p w:rsidR="00200B70" w:rsidRPr="007C5E42" w:rsidRDefault="007C5E42">
      <w:pPr>
        <w:autoSpaceDE w:val="0"/>
        <w:autoSpaceDN w:val="0"/>
        <w:spacing w:before="70" w:after="0" w:line="271" w:lineRule="auto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Безопасность в Интернете (поиск достоверной информации, опознавание государственных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образовательных ресурсов и детских развлекательных порталов) в условиях контролируемого доступа в Интернет.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180" w:right="5040"/>
        <w:rPr>
          <w:lang w:val="ru-RU"/>
        </w:rPr>
      </w:pP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200B70" w:rsidRPr="007C5E42" w:rsidRDefault="007C5E42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последовательность этапов возрастного развития человека; </w:t>
      </w:r>
    </w:p>
    <w:p w:rsidR="00200B70" w:rsidRPr="007C5E42" w:rsidRDefault="007C5E42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в учебных и игровых ситуациях правила безопасного поведения в среде обитания;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420" w:right="1152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моделировать схемы природных объектов (строение почвы; движение реки, форма поверхности); </w:t>
      </w:r>
    </w:p>
    <w:p w:rsidR="00200B70" w:rsidRPr="007C5E42" w:rsidRDefault="007C5E4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объекты природы с принадлежностью к определённой природной зоне; </w:t>
      </w:r>
    </w:p>
    <w:p w:rsidR="00200B70" w:rsidRPr="007C5E42" w:rsidRDefault="007C5E4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природные объекты по принадлежности к природной зоне;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определять разрыв между реальным и желательным состоянием объекта (ситуации) на основе предложенных учителем  вопросов.</w:t>
      </w:r>
    </w:p>
    <w:p w:rsidR="00200B70" w:rsidRPr="007C5E42" w:rsidRDefault="007C5E4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C5E42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200B70" w:rsidRPr="007C5E42" w:rsidRDefault="007C5E42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ресурсов школы;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для уточнения и расширения своих знаний об окружающем мире словари, справочники, энциклопедии, в том числе и Интернет (в условиях контролируемого выхода);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на основе дополнительной информации делать сообщения (доклады) на предложенную тему, подготавливать презентацию, включая в неё иллюстрации, таблицы, диаграммы.</w:t>
      </w:r>
    </w:p>
    <w:p w:rsidR="00200B70" w:rsidRPr="007C5E42" w:rsidRDefault="007C5E4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C5E42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200B70" w:rsidRPr="007C5E42" w:rsidRDefault="007C5E42">
      <w:pPr>
        <w:autoSpaceDE w:val="0"/>
        <w:autoSpaceDN w:val="0"/>
        <w:spacing w:before="178" w:after="0" w:line="274" w:lineRule="auto"/>
        <w:ind w:left="420" w:right="1152"/>
        <w:rPr>
          <w:lang w:val="ru-RU"/>
        </w:rPr>
      </w:pPr>
      <w:proofErr w:type="gram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понятиях: организм, возраст, система органов; культура, долг, соотечественник, берестяная грамота, первопечатник, иконопись,  объект  Всемирного природного и культурного наследия; </w:t>
      </w:r>
      <w:proofErr w:type="gramEnd"/>
    </w:p>
    <w:p w:rsidR="00200B70" w:rsidRPr="007C5E42" w:rsidRDefault="007C5E42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текст-рассуждение:  объяснять  вред  для  здоровья и самочувствия организма вредных привычек;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420" w:right="1152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ситуации проявления нравственных качеств — отзывчивости, доброты, справедливости и др.;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00B70" w:rsidRPr="007C5E42" w:rsidRDefault="007C5E4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небольшие тексты «Права и обязанности гражданина РФ»;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небольшие тексты о знаменательных страницах истории нашей страны (в рамках </w:t>
      </w:r>
      <w:proofErr w:type="gram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200B70" w:rsidRPr="007C5E42" w:rsidRDefault="00200B70">
      <w:pPr>
        <w:rPr>
          <w:lang w:val="ru-RU"/>
        </w:rPr>
        <w:sectPr w:rsidR="00200B70" w:rsidRPr="007C5E42">
          <w:pgSz w:w="11900" w:h="16840"/>
          <w:pgMar w:top="286" w:right="672" w:bottom="338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200B70" w:rsidRPr="007C5E42" w:rsidRDefault="00200B70">
      <w:pPr>
        <w:autoSpaceDE w:val="0"/>
        <w:autoSpaceDN w:val="0"/>
        <w:spacing w:after="78" w:line="220" w:lineRule="exact"/>
        <w:rPr>
          <w:lang w:val="ru-RU"/>
        </w:rPr>
      </w:pPr>
    </w:p>
    <w:p w:rsidR="00200B70" w:rsidRPr="007C5E42" w:rsidRDefault="007C5E42">
      <w:pPr>
        <w:autoSpaceDE w:val="0"/>
        <w:autoSpaceDN w:val="0"/>
        <w:spacing w:after="0" w:line="341" w:lineRule="auto"/>
        <w:ind w:left="240" w:right="144" w:hanging="240"/>
        <w:rPr>
          <w:lang w:val="ru-RU"/>
        </w:rPr>
      </w:pPr>
      <w:proofErr w:type="gramStart"/>
      <w:r w:rsidRPr="007C5E42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самостоятельно планировать алгоритм решения учебной задачи; предвидеть трудности и возможные ошибки;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контролировать процесс и результат выполнения задания, корректировать учебные действия при необходимости;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адекватно принимать оценку своей работы; планировать работу над ошибками;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и чужих работах, устанавливать их причины.</w:t>
      </w:r>
      <w:proofErr w:type="gramEnd"/>
    </w:p>
    <w:p w:rsidR="00200B70" w:rsidRPr="007C5E42" w:rsidRDefault="007C5E42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proofErr w:type="gramStart"/>
      <w:r w:rsidRPr="007C5E42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 при выполнении разных ролей — руководитель, подчинённый, напарник, член большого коллектива;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ответственно относиться к своим обязанностям в процессе совместной деятельности, объективно оценивать свой вклад в общее дело;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  <w:proofErr w:type="gramEnd"/>
    </w:p>
    <w:p w:rsidR="00200B70" w:rsidRPr="007C5E42" w:rsidRDefault="00200B70">
      <w:pPr>
        <w:rPr>
          <w:lang w:val="ru-RU"/>
        </w:rPr>
        <w:sectPr w:rsidR="00200B70" w:rsidRPr="007C5E42">
          <w:pgSz w:w="11900" w:h="16840"/>
          <w:pgMar w:top="298" w:right="754" w:bottom="1440" w:left="846" w:header="720" w:footer="720" w:gutter="0"/>
          <w:cols w:space="720" w:equalWidth="0">
            <w:col w:w="10300" w:space="0"/>
          </w:cols>
          <w:docGrid w:linePitch="360"/>
        </w:sectPr>
      </w:pPr>
    </w:p>
    <w:p w:rsidR="00200B70" w:rsidRPr="007C5E42" w:rsidRDefault="00200B70">
      <w:pPr>
        <w:autoSpaceDE w:val="0"/>
        <w:autoSpaceDN w:val="0"/>
        <w:spacing w:after="78" w:line="220" w:lineRule="exact"/>
        <w:rPr>
          <w:lang w:val="ru-RU"/>
        </w:rPr>
      </w:pPr>
    </w:p>
    <w:p w:rsidR="00200B70" w:rsidRPr="007C5E42" w:rsidRDefault="007C5E42">
      <w:pPr>
        <w:autoSpaceDE w:val="0"/>
        <w:autoSpaceDN w:val="0"/>
        <w:spacing w:after="0" w:line="230" w:lineRule="auto"/>
        <w:rPr>
          <w:lang w:val="ru-RU"/>
        </w:rPr>
      </w:pP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200B70" w:rsidRPr="007C5E42" w:rsidRDefault="007C5E42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7C5E42">
        <w:rPr>
          <w:lang w:val="ru-RU"/>
        </w:rPr>
        <w:tab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"Окружающий мир" в 4 классе направлено на достижение </w:t>
      </w:r>
      <w:proofErr w:type="gram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200B70" w:rsidRPr="007C5E42" w:rsidRDefault="007C5E42">
      <w:pPr>
        <w:autoSpaceDE w:val="0"/>
        <w:autoSpaceDN w:val="0"/>
        <w:spacing w:before="226" w:after="0" w:line="230" w:lineRule="auto"/>
        <w:rPr>
          <w:lang w:val="ru-RU"/>
        </w:rPr>
      </w:pP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200B70" w:rsidRPr="007C5E42" w:rsidRDefault="007C5E42">
      <w:pPr>
        <w:autoSpaceDE w:val="0"/>
        <w:autoSpaceDN w:val="0"/>
        <w:spacing w:before="346" w:after="0"/>
        <w:ind w:right="720" w:firstLine="18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 руководствоваться традиционными российскими </w:t>
      </w:r>
      <w:proofErr w:type="spell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социокультурными</w:t>
      </w:r>
      <w:proofErr w:type="spell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00B70" w:rsidRPr="007C5E42" w:rsidRDefault="007C5E42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200B70" w:rsidRPr="007C5E42" w:rsidRDefault="007C5E42">
      <w:pPr>
        <w:autoSpaceDE w:val="0"/>
        <w:autoSpaceDN w:val="0"/>
        <w:spacing w:before="180" w:after="0" w:line="262" w:lineRule="auto"/>
        <w:ind w:left="420" w:right="7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ценностного отношения к своей Родине — России; понимание особой роли многонациональной России в современном мире;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00B70" w:rsidRPr="007C5E42" w:rsidRDefault="007C5E42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200B70" w:rsidRPr="007C5E42" w:rsidRDefault="007C5E4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200B70" w:rsidRPr="007C5E42" w:rsidRDefault="007C5E42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200B70" w:rsidRPr="007C5E42" w:rsidRDefault="007C5E42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00B70" w:rsidRPr="007C5E42" w:rsidRDefault="007C5E42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200B70" w:rsidRPr="007C5E42" w:rsidRDefault="007C5E42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200B70" w:rsidRPr="007C5E42" w:rsidRDefault="007C5E42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200B70" w:rsidRPr="007C5E42" w:rsidRDefault="007C5E4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00B70" w:rsidRPr="007C5E42" w:rsidRDefault="007C5E42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 формационной);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:rsidR="00200B70" w:rsidRPr="007C5E42" w:rsidRDefault="00200B70">
      <w:pPr>
        <w:rPr>
          <w:lang w:val="ru-RU"/>
        </w:rPr>
        <w:sectPr w:rsidR="00200B70" w:rsidRPr="007C5E42">
          <w:pgSz w:w="11900" w:h="16840"/>
          <w:pgMar w:top="298" w:right="648" w:bottom="39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200B70" w:rsidRPr="007C5E42" w:rsidRDefault="00200B70">
      <w:pPr>
        <w:autoSpaceDE w:val="0"/>
        <w:autoSpaceDN w:val="0"/>
        <w:spacing w:after="78" w:line="220" w:lineRule="exact"/>
        <w:rPr>
          <w:lang w:val="ru-RU"/>
        </w:rPr>
      </w:pPr>
    </w:p>
    <w:p w:rsidR="00200B70" w:rsidRPr="007C5E42" w:rsidRDefault="007C5E42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200B70" w:rsidRPr="007C5E42" w:rsidRDefault="007C5E42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00B70" w:rsidRPr="007C5E42" w:rsidRDefault="007C5E4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200B70" w:rsidRPr="007C5E42" w:rsidRDefault="007C5E42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200B70" w:rsidRPr="007C5E42" w:rsidRDefault="007C5E4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200B70" w:rsidRPr="007C5E42" w:rsidRDefault="007C5E42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200B70" w:rsidRPr="007C5E42" w:rsidRDefault="007C5E42">
      <w:pPr>
        <w:autoSpaceDE w:val="0"/>
        <w:autoSpaceDN w:val="0"/>
        <w:spacing w:before="192" w:after="0" w:line="271" w:lineRule="auto"/>
        <w:ind w:left="420" w:right="576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200B70" w:rsidRPr="007C5E42" w:rsidRDefault="007C5E42">
      <w:pPr>
        <w:autoSpaceDE w:val="0"/>
        <w:autoSpaceDN w:val="0"/>
        <w:spacing w:before="286" w:after="0" w:line="230" w:lineRule="auto"/>
        <w:rPr>
          <w:lang w:val="ru-RU"/>
        </w:rPr>
      </w:pP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200B70" w:rsidRPr="007C5E42" w:rsidRDefault="007C5E42">
      <w:pPr>
        <w:autoSpaceDE w:val="0"/>
        <w:autoSpaceDN w:val="0"/>
        <w:spacing w:before="346" w:after="0" w:line="262" w:lineRule="auto"/>
        <w:ind w:left="180" w:right="4752"/>
        <w:rPr>
          <w:lang w:val="ru-RU"/>
        </w:rPr>
      </w:pPr>
      <w:proofErr w:type="spellStart"/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Познавательныеуниверсальные</w:t>
      </w:r>
      <w:proofErr w:type="spellEnd"/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 </w:t>
      </w:r>
      <w:r w:rsidRPr="007C5E42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200B70" w:rsidRPr="007C5E42" w:rsidRDefault="007C5E42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00B70" w:rsidRPr="007C5E42" w:rsidRDefault="007C5E42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200B70" w:rsidRPr="007C5E42" w:rsidRDefault="007C5E4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200B70" w:rsidRPr="007C5E42" w:rsidRDefault="007C5E42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200B70" w:rsidRPr="007C5E42" w:rsidRDefault="007C5E42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:rsidR="00200B70" w:rsidRPr="007C5E42" w:rsidRDefault="007C5E4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C5E42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200B70" w:rsidRPr="007C5E42" w:rsidRDefault="007C5E42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  <w:proofErr w:type="gramEnd"/>
    </w:p>
    <w:p w:rsidR="00200B70" w:rsidRPr="007C5E42" w:rsidRDefault="00200B70">
      <w:pPr>
        <w:rPr>
          <w:lang w:val="ru-RU"/>
        </w:rPr>
        <w:sectPr w:rsidR="00200B70" w:rsidRPr="007C5E42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Pr="007C5E42" w:rsidRDefault="00200B70">
      <w:pPr>
        <w:autoSpaceDE w:val="0"/>
        <w:autoSpaceDN w:val="0"/>
        <w:spacing w:after="66" w:line="220" w:lineRule="exact"/>
        <w:rPr>
          <w:lang w:val="ru-RU"/>
        </w:rPr>
      </w:pPr>
    </w:p>
    <w:p w:rsidR="00200B70" w:rsidRPr="007C5E42" w:rsidRDefault="007C5E42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последствия; коллективный труд и его результаты и др.</w:t>
      </w:r>
      <w:proofErr w:type="gram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200B70" w:rsidRPr="007C5E42" w:rsidRDefault="007C5E42">
      <w:pPr>
        <w:autoSpaceDE w:val="0"/>
        <w:autoSpaceDN w:val="0"/>
        <w:spacing w:before="178" w:after="0" w:line="230" w:lineRule="auto"/>
        <w:rPr>
          <w:lang w:val="ru-RU"/>
        </w:rPr>
      </w:pPr>
      <w:r w:rsidRPr="007C5E42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200B70" w:rsidRPr="007C5E42" w:rsidRDefault="007C5E42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200B70" w:rsidRPr="007C5E42" w:rsidRDefault="007C5E42">
      <w:pPr>
        <w:autoSpaceDE w:val="0"/>
        <w:autoSpaceDN w:val="0"/>
        <w:spacing w:before="192" w:after="0" w:line="262" w:lineRule="auto"/>
        <w:ind w:left="240" w:right="1008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200B70" w:rsidRPr="007C5E42" w:rsidRDefault="007C5E42">
      <w:pPr>
        <w:autoSpaceDE w:val="0"/>
        <w:autoSpaceDN w:val="0"/>
        <w:spacing w:before="192" w:after="0" w:line="262" w:lineRule="auto"/>
        <w:ind w:left="240" w:right="432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proofErr w:type="gram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200B70" w:rsidRPr="007C5E42" w:rsidRDefault="007C5E42">
      <w:pPr>
        <w:autoSpaceDE w:val="0"/>
        <w:autoSpaceDN w:val="0"/>
        <w:spacing w:before="178" w:after="0" w:line="230" w:lineRule="auto"/>
        <w:rPr>
          <w:lang w:val="ru-RU"/>
        </w:rPr>
      </w:pP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200B70" w:rsidRPr="007C5E42" w:rsidRDefault="007C5E42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</w:t>
      </w:r>
      <w:proofErr w:type="spell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аргументированно</w:t>
      </w:r>
      <w:proofErr w:type="spell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 высказывать своё мнение; приводить доказательства своей правоты; </w:t>
      </w:r>
    </w:p>
    <w:p w:rsidR="00200B70" w:rsidRPr="007C5E42" w:rsidRDefault="007C5E42">
      <w:pPr>
        <w:autoSpaceDE w:val="0"/>
        <w:autoSpaceDN w:val="0"/>
        <w:spacing w:before="192" w:after="0" w:line="262" w:lineRule="auto"/>
        <w:ind w:left="240" w:right="576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00B70" w:rsidRPr="007C5E42" w:rsidRDefault="007C5E42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 с возможной презентацией (текст, рисунки, фото, плакаты и др.</w:t>
      </w:r>
      <w:proofErr w:type="gram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 к тексту выступления.</w:t>
      </w:r>
    </w:p>
    <w:p w:rsidR="00200B70" w:rsidRPr="007C5E42" w:rsidRDefault="007C5E42">
      <w:pPr>
        <w:autoSpaceDE w:val="0"/>
        <w:autoSpaceDN w:val="0"/>
        <w:spacing w:before="178" w:after="0" w:line="230" w:lineRule="auto"/>
        <w:rPr>
          <w:lang w:val="ru-RU"/>
        </w:rPr>
      </w:pP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 универсальные учебные действия:</w:t>
      </w:r>
    </w:p>
    <w:p w:rsidR="00200B70" w:rsidRPr="007C5E42" w:rsidRDefault="00200B70">
      <w:pPr>
        <w:rPr>
          <w:lang w:val="ru-RU"/>
        </w:rPr>
        <w:sectPr w:rsidR="00200B70" w:rsidRPr="007C5E42">
          <w:pgSz w:w="11900" w:h="16840"/>
          <w:pgMar w:top="286" w:right="790" w:bottom="384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200B70" w:rsidRPr="007C5E42" w:rsidRDefault="00200B70">
      <w:pPr>
        <w:autoSpaceDE w:val="0"/>
        <w:autoSpaceDN w:val="0"/>
        <w:spacing w:after="78" w:line="220" w:lineRule="exact"/>
        <w:rPr>
          <w:lang w:val="ru-RU"/>
        </w:rPr>
      </w:pPr>
    </w:p>
    <w:p w:rsidR="00200B70" w:rsidRPr="007C5E42" w:rsidRDefault="007C5E42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7C5E42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200B70" w:rsidRPr="007C5E42" w:rsidRDefault="007C5E42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200B70" w:rsidRPr="007C5E42" w:rsidRDefault="007C5E4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 и операций.</w:t>
      </w:r>
    </w:p>
    <w:p w:rsidR="00200B70" w:rsidRPr="007C5E42" w:rsidRDefault="007C5E4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C5E42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200B70" w:rsidRPr="007C5E42" w:rsidRDefault="007C5E42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 большой помощью учителя); </w:t>
      </w:r>
    </w:p>
    <w:p w:rsidR="00200B70" w:rsidRPr="007C5E42" w:rsidRDefault="007C5E42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200B70" w:rsidRPr="007C5E42" w:rsidRDefault="007C5E4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C5E42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200B70" w:rsidRPr="007C5E42" w:rsidRDefault="007C5E42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200B70" w:rsidRPr="007C5E42" w:rsidRDefault="007C5E4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200B70" w:rsidRPr="007C5E42" w:rsidRDefault="007C5E42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00B70" w:rsidRPr="007C5E42" w:rsidRDefault="007C5E4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200B70" w:rsidRPr="007C5E42" w:rsidRDefault="007C5E42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участия взрослого; </w:t>
      </w:r>
    </w:p>
    <w:p w:rsidR="00200B70" w:rsidRPr="007C5E42" w:rsidRDefault="007C5E4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работы.</w:t>
      </w:r>
    </w:p>
    <w:p w:rsidR="00200B70" w:rsidRPr="007C5E42" w:rsidRDefault="007C5E42">
      <w:pPr>
        <w:autoSpaceDE w:val="0"/>
        <w:autoSpaceDN w:val="0"/>
        <w:spacing w:before="288" w:after="0" w:line="230" w:lineRule="auto"/>
        <w:rPr>
          <w:lang w:val="ru-RU"/>
        </w:rPr>
      </w:pP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200B70" w:rsidRPr="007C5E42" w:rsidRDefault="007C5E42">
      <w:pPr>
        <w:autoSpaceDE w:val="0"/>
        <w:autoSpaceDN w:val="0"/>
        <w:spacing w:before="348" w:after="0" w:line="230" w:lineRule="auto"/>
        <w:ind w:left="18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 классе </w:t>
      </w:r>
      <w:proofErr w:type="gram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200B70" w:rsidRPr="007C5E42" w:rsidRDefault="007C5E42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200B70" w:rsidRPr="007C5E42" w:rsidRDefault="007C5E4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показывать на исторической карте места изученных исторических событий; </w:t>
      </w:r>
    </w:p>
    <w:p w:rsidR="00200B70" w:rsidRPr="007C5E42" w:rsidRDefault="007C5E4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место изученных событий на «ленте времени»; </w:t>
      </w:r>
    </w:p>
    <w:p w:rsidR="00200B70" w:rsidRPr="007C5E42" w:rsidRDefault="007C5E42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основные права и обязанности гражданина Российской Федерации;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изученные исторические события и исторических деятелей с веками и периодами истории России; </w:t>
      </w:r>
    </w:p>
    <w:p w:rsidR="00200B70" w:rsidRPr="007C5E42" w:rsidRDefault="00200B70">
      <w:pPr>
        <w:rPr>
          <w:lang w:val="ru-RU"/>
        </w:rPr>
        <w:sectPr w:rsidR="00200B70" w:rsidRPr="007C5E42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Pr="007C5E42" w:rsidRDefault="00200B70">
      <w:pPr>
        <w:autoSpaceDE w:val="0"/>
        <w:autoSpaceDN w:val="0"/>
        <w:spacing w:after="132" w:line="220" w:lineRule="exact"/>
        <w:rPr>
          <w:lang w:val="ru-RU"/>
        </w:rPr>
      </w:pPr>
    </w:p>
    <w:p w:rsidR="00200B70" w:rsidRPr="007C5E42" w:rsidRDefault="007C5E42">
      <w:pPr>
        <w:autoSpaceDE w:val="0"/>
        <w:autoSpaceDN w:val="0"/>
        <w:spacing w:after="0" w:line="271" w:lineRule="auto"/>
        <w:ind w:right="288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достопримечательностях столицы России и родного края;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00B70" w:rsidRPr="007C5E42" w:rsidRDefault="007C5E42">
      <w:pPr>
        <w:autoSpaceDE w:val="0"/>
        <w:autoSpaceDN w:val="0"/>
        <w:spacing w:before="190" w:after="0"/>
        <w:ind w:right="7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00B70" w:rsidRPr="007C5E42" w:rsidRDefault="007C5E42">
      <w:pPr>
        <w:autoSpaceDE w:val="0"/>
        <w:autoSpaceDN w:val="0"/>
        <w:spacing w:before="192" w:after="0" w:line="262" w:lineRule="auto"/>
        <w:ind w:right="576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живой и неживой природы на основе их внешних признаков и известных характерных свойств; </w:t>
      </w:r>
    </w:p>
    <w:p w:rsidR="00200B70" w:rsidRPr="007C5E42" w:rsidRDefault="007C5E42">
      <w:pPr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называть наиболее значимые природные объекты Всемирного наследия в России и за рубежом (в пределах изученного);</w:t>
      </w:r>
    </w:p>
    <w:p w:rsidR="00200B70" w:rsidRPr="007C5E42" w:rsidRDefault="007C5E42">
      <w:pPr>
        <w:autoSpaceDE w:val="0"/>
        <w:autoSpaceDN w:val="0"/>
        <w:spacing w:before="190" w:after="0" w:line="230" w:lineRule="auto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экологические проблемы и определять пути их решения;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по заданному плану собственные развёрнутые высказывания о природе и обществе;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информации для поиска и извлечения информации, ответов на вопросы; </w:t>
      </w:r>
    </w:p>
    <w:p w:rsidR="00200B70" w:rsidRPr="007C5E42" w:rsidRDefault="007C5E42">
      <w:pPr>
        <w:autoSpaceDE w:val="0"/>
        <w:autoSpaceDN w:val="0"/>
        <w:spacing w:before="190" w:after="0" w:line="230" w:lineRule="auto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нравственного поведения на природе; </w:t>
      </w:r>
    </w:p>
    <w:p w:rsidR="00200B70" w:rsidRPr="007C5E42" w:rsidRDefault="007C5E42">
      <w:pPr>
        <w:autoSpaceDE w:val="0"/>
        <w:autoSpaceDN w:val="0"/>
        <w:spacing w:before="192" w:after="0" w:line="230" w:lineRule="auto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возможные последствия вредных привычек для здоровья и жизни человека; </w:t>
      </w:r>
    </w:p>
    <w:p w:rsidR="00200B70" w:rsidRPr="007C5E42" w:rsidRDefault="007C5E42">
      <w:pPr>
        <w:autoSpaceDE w:val="0"/>
        <w:autoSpaceDN w:val="0"/>
        <w:spacing w:before="192" w:after="0" w:line="271" w:lineRule="auto"/>
        <w:ind w:right="14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00B70" w:rsidRPr="007C5E42" w:rsidRDefault="007C5E42">
      <w:pPr>
        <w:autoSpaceDE w:val="0"/>
        <w:autoSpaceDN w:val="0"/>
        <w:spacing w:before="190" w:after="0" w:line="230" w:lineRule="auto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при езде на велосипеде, самокате; </w:t>
      </w:r>
    </w:p>
    <w:p w:rsidR="00200B70" w:rsidRPr="007C5E42" w:rsidRDefault="007C5E42">
      <w:pPr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безопасный  поиск  образовательных  ресурсов и достоверной информации в Интернете.</w:t>
      </w:r>
    </w:p>
    <w:p w:rsidR="00200B70" w:rsidRPr="007C5E42" w:rsidRDefault="00200B70">
      <w:pPr>
        <w:rPr>
          <w:lang w:val="ru-RU"/>
        </w:rPr>
        <w:sectPr w:rsidR="00200B70" w:rsidRPr="007C5E42">
          <w:pgSz w:w="11900" w:h="16840"/>
          <w:pgMar w:top="352" w:right="808" w:bottom="1440" w:left="1086" w:header="720" w:footer="720" w:gutter="0"/>
          <w:cols w:space="720" w:equalWidth="0">
            <w:col w:w="10006" w:space="0"/>
          </w:cols>
          <w:docGrid w:linePitch="360"/>
        </w:sectPr>
      </w:pPr>
    </w:p>
    <w:p w:rsidR="00200B70" w:rsidRPr="007C5E42" w:rsidRDefault="00200B70">
      <w:pPr>
        <w:autoSpaceDE w:val="0"/>
        <w:autoSpaceDN w:val="0"/>
        <w:spacing w:after="64" w:line="220" w:lineRule="exact"/>
        <w:rPr>
          <w:lang w:val="ru-RU"/>
        </w:rPr>
      </w:pPr>
    </w:p>
    <w:p w:rsidR="00200B70" w:rsidRDefault="007C5E42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346"/>
        <w:gridCol w:w="530"/>
        <w:gridCol w:w="892"/>
        <w:gridCol w:w="1134"/>
        <w:gridCol w:w="1082"/>
        <w:gridCol w:w="4163"/>
        <w:gridCol w:w="1418"/>
        <w:gridCol w:w="1469"/>
      </w:tblGrid>
      <w:tr w:rsidR="00200B70" w:rsidRPr="007C5E42" w:rsidTr="00B046DF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4163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200B70" w:rsidRPr="007C5E42" w:rsidTr="00B046DF">
        <w:trPr>
          <w:trHeight w:hRule="exact" w:val="1611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70" w:rsidRPr="007C5E42" w:rsidRDefault="00200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70" w:rsidRPr="007C5E42" w:rsidRDefault="00200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200B70" w:rsidRPr="007C5E42" w:rsidRDefault="00200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3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200B70" w:rsidRPr="007C5E42" w:rsidRDefault="00200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70" w:rsidRPr="007C5E42" w:rsidRDefault="00200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70" w:rsidRPr="007C5E42" w:rsidRDefault="00200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0B70" w:rsidRPr="007C5E4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1.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Человек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общество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</w:tr>
      <w:tr w:rsidR="00200B70" w:rsidRPr="007C5E42" w:rsidTr="00B046DF">
        <w:trPr>
          <w:trHeight w:hRule="exact" w:val="1201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3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Государственное устройство РФ (общее представление).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29.09.2022 05.10.2022</w:t>
            </w:r>
          </w:p>
        </w:tc>
        <w:tc>
          <w:tcPr>
            <w:tcW w:w="416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Чтение и обсуждение текстов учебника, объяснения учителя;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 w:rsidP="007C5E4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146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 w:rsidP="007C5E42">
            <w:pPr>
              <w:autoSpaceDE w:val="0"/>
              <w:autoSpaceDN w:val="0"/>
              <w:spacing w:before="76" w:after="0" w:line="245" w:lineRule="auto"/>
              <w:ind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972233" w:rsidTr="00B046DF">
        <w:trPr>
          <w:trHeight w:hRule="exact" w:val="12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Конституция — основной закон Российской  Федерации. Права и обязанности гражданина РФ.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26.12.2022 11.01.2023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Чтение статей Конституции РФ о правах граждан РФ;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B046DF" w:rsidRDefault="007C5E42" w:rsidP="007C5E42">
            <w:pPr>
              <w:autoSpaceDE w:val="0"/>
              <w:autoSpaceDN w:val="0"/>
              <w:spacing w:before="76" w:after="0" w:line="245" w:lineRule="auto"/>
              <w:ind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B046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B046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B046D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B046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B046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B046D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200B70" w:rsidRPr="007C5E42" w:rsidTr="00B046DF">
        <w:trPr>
          <w:trHeight w:hRule="exact" w:val="156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Президент РФ — глава государства. Политико-административная карта России.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ГородаРоссии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12.01.2023 18.01.2023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50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с политико-административной картой РФ: определение местонахождения республик РФ, краёв, крупнейших областей и городов России;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972233" w:rsidTr="00B046DF">
        <w:trPr>
          <w:trHeight w:hRule="exact" w:val="183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Общая характеристика родного края: природа, главный город, важнейшие достопримечательности, знаменитые соотечественники.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19.01.2023 27.01.2023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Обсуждение докладов и презентаций учащихся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(дифференцированное задание) по теме «Мой родной край»;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работа;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200B70" w:rsidRPr="007C5E42" w:rsidTr="00B046DF">
        <w:trPr>
          <w:trHeight w:hRule="exact" w:val="25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Государственные праздники в жизни российского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общества: Новый год, День защитника Отечества,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Международный женский день, День весны и труда, День Победы, День России, День народного единства, День Конституции.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30.01.2023 03.02.2023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Учебный диалог по теме «Государственные праздники России»;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7C5E42" w:rsidTr="00B046DF">
        <w:trPr>
          <w:trHeight w:hRule="exact" w:val="15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Праздники и памятные даты своего региона.</w:t>
            </w:r>
          </w:p>
          <w:p w:rsidR="00200B70" w:rsidRPr="007C5E42" w:rsidRDefault="007C5E42">
            <w:pPr>
              <w:autoSpaceDE w:val="0"/>
              <w:autoSpaceDN w:val="0"/>
              <w:spacing w:before="1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Характеристика отдельных исторических событий, связанных с ним.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06.02.2023 10.02.2023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0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в парах по теме «Рассказ о любом празднике РФ или своего региона»;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7C5E42" w:rsidTr="00B046DF">
        <w:trPr>
          <w:trHeight w:hRule="exact" w:val="16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История Отечества «Лента времени» и историческая карта.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13.02.2023 22.02.2023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Практическая работа по теме «Определение по «ленте времени</w:t>
            </w:r>
            <w:proofErr w:type="gram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»в</w:t>
            </w:r>
            <w:proofErr w:type="gram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ремени (века), в котором происходили исторические события»;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Тестирование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7C5E42" w:rsidTr="00B046DF">
        <w:trPr>
          <w:trHeight w:hRule="exact" w:val="227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1.8.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23.02.2023 03.03.2023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в паре: анализ исторической карты, нахождение мест важнейших исторических событий в жизни России;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Тестирование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7C5E42" w:rsidTr="00B046DF">
        <w:trPr>
          <w:trHeight w:hRule="exact" w:val="139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1.9.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Картины быта, труда; духовно-нравственные и культурные традиции людей в разные исторические времена.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06.03.2023 15.03.2023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0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Обсуждение рассказов учителя, текста учебника о быте, традициях, культуре Древней Руси;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7C5E42" w:rsidTr="00B046DF">
        <w:trPr>
          <w:trHeight w:hRule="exact" w:val="129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1.10.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Выдающиеся люди разных эпох как носители базовых национальных ценностей.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16.03.2023 31.03.2023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в паре: анализ исторической карты, нахождение мест важнейших исторических событий в жизни России;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Тестирование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7C5E42" w:rsidTr="00B046DF">
        <w:trPr>
          <w:trHeight w:hRule="exact" w:val="17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1.11.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Наиболее значимые объекты списка Всемирного культурного наследия в России и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зарубежом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(3—4 объекта).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Охранапамятниковистории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культуры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03.04.2023 12.04.2023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Учебный диалог по теме «Как охраняются памятники истории и культуры»;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 w:rsidR="00200B70" w:rsidRPr="007C5E42" w:rsidRDefault="00200B70" w:rsidP="007C5E42">
      <w:pPr>
        <w:sectPr w:rsidR="00200B70" w:rsidRPr="007C5E42">
          <w:pgSz w:w="16840" w:h="11900"/>
          <w:pgMar w:top="282" w:right="640" w:bottom="4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346"/>
        <w:gridCol w:w="530"/>
        <w:gridCol w:w="892"/>
        <w:gridCol w:w="1134"/>
        <w:gridCol w:w="1082"/>
        <w:gridCol w:w="4163"/>
        <w:gridCol w:w="1505"/>
        <w:gridCol w:w="1382"/>
      </w:tblGrid>
      <w:tr w:rsidR="00200B70" w:rsidRPr="007C5E42" w:rsidTr="00B046DF">
        <w:trPr>
          <w:trHeight w:hRule="exact" w:val="28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1.12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6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Посильное участие в охране памятников истории  и культуры своего края.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13.04.2023 19.04.2023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Рассказ учителя о памятниках Всемирного наследия (например, в России — Московский Кремль, памятники Новгорода, Кижи, в мире — Великая Китайская стена, Колизей в Риме, Акрополь в Греции);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Учебный диалог по теме «Как охраняются памятники истории и культуры»;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Тестирование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7C5E42" w:rsidTr="00B046DF">
        <w:trPr>
          <w:trHeight w:hRule="exact" w:val="141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1.13.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20.04.2023 26.04.2023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0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Обсуждение рассказов учителя, текста учебника о быте, традициях, культуре Древней Руси;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Письменныйконтроль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7C5E42">
        <w:trPr>
          <w:trHeight w:hRule="exact" w:val="348"/>
        </w:trPr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33</w:t>
            </w:r>
          </w:p>
        </w:tc>
        <w:tc>
          <w:tcPr>
            <w:tcW w:w="10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200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0B70" w:rsidRPr="007C5E4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2.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Человек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природа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</w:tr>
      <w:tr w:rsidR="00200B70" w:rsidRPr="007C5E42" w:rsidTr="00B046DF">
        <w:trPr>
          <w:trHeight w:hRule="exact" w:val="129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64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Солнце — ближайшая к нам звезда, источник света и тепла для всего живого на Земле.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01.09.2022 04.09.2022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0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Обсуждение выступлений учащихся (дифференцированное задание) о  планетах;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7C5E42" w:rsidTr="00B046DF">
        <w:trPr>
          <w:trHeight w:hRule="exact" w:val="127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66" w:after="0" w:line="245" w:lineRule="auto"/>
              <w:ind w:left="72" w:right="100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Характеристика планет Солнечной системы. Естественные спутники планет.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05.09.2022 10.09.2022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0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Обсуждение выступлений учащихся (дифференцированное задание) о  планетах;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7C5E42" w:rsidTr="00B046DF">
        <w:trPr>
          <w:trHeight w:hRule="exact" w:val="126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Смена дня и ночи на Земле. Вращение Земли как причина смены дня и ночи.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12.09.2022 14.09.2022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Рассматривание и обсуждение схемы: вращение Земли вокруг своей оси  — причина смены дня и ночи;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7C5E42" w:rsidTr="00B046DF">
        <w:trPr>
          <w:trHeight w:hRule="exact" w:val="213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6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Обращение Земли вокруг Солнца и смена времён года.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15.09.2022 17.09.2022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Обсуждение выступлений учащихся (дифференцированное задание) о  планетах;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Рассматривание и обсуждение схемы: вращение Земли вокруг своей оси  — причина смены дня и ночи;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7C5E42" w:rsidTr="00B046DF">
        <w:trPr>
          <w:trHeight w:hRule="exact" w:val="1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64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Равнины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горыРоссии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19.09.2022 21.09.2022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с картой: равнины и горы на территории РФ, крупнейшие реки и озёра; моря, омывающие Россию;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7C5E42" w:rsidTr="00B046DF">
        <w:trPr>
          <w:trHeight w:hRule="exact" w:val="12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Особенности поверхности родного края (краткая характеристика на основе наблюдений).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22.09.2022 28.09.2022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Описание объектов родного края: название, место расположения, общая характеристика;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Тестирование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972233" w:rsidTr="00B046DF">
        <w:trPr>
          <w:trHeight w:hRule="exact" w:val="18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Водоёмы, их разнообразие (океан, море, озеро, пруд); река как водный поток.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24.10.2022 28.10.2022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Учебный диалог по теме «Как люди используют водоёмы и реки для хозяйственной деятельности»;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работа;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200B70" w:rsidRPr="007C5E42" w:rsidTr="00B046DF">
        <w:trPr>
          <w:trHeight w:hRule="exact" w:val="142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Крупнейшие реки и озёра России, моря, омывающие её берега, океаны.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Использованиечеловекомводоёмов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рек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31.10.2022 11.11.2022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с картой: равнины и горы на территории РФ, крупнейшие реки и озёра; моря, омывающие Россию;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7C5E42" w:rsidTr="00B046DF">
        <w:trPr>
          <w:trHeight w:hRule="exact" w:val="127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2.9.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Водоёмы и реки родного края: названия, краткая характеристика.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14.11.2022 18.11.2022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Учебный диалог по теме «Как люди используют водоёмы и реки для хозяйственной деятельности»;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6840" w:h="11900"/>
          <w:pgMar w:top="284" w:right="640" w:bottom="7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346"/>
        <w:gridCol w:w="530"/>
        <w:gridCol w:w="1104"/>
        <w:gridCol w:w="922"/>
        <w:gridCol w:w="1082"/>
        <w:gridCol w:w="4163"/>
        <w:gridCol w:w="1505"/>
        <w:gridCol w:w="1382"/>
      </w:tblGrid>
      <w:tr w:rsidR="00200B70" w:rsidRPr="007C5E42" w:rsidTr="00B046DF">
        <w:trPr>
          <w:trHeight w:hRule="exact" w:val="31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2.10.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Наиболее значимые природные объекты списка Всемирного наследия в России и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зарубежом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21.11.2022 25.11.2022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52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Рассказ учителя, работа с иллюстративным материалом: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природные объекты списка Всемирного наследия в России и за рубежом (в России — озеро Байкал, остров Врангеля, вулканы Камчатки, Ленские столбы; в мире — остров Пасхи (Чили); дорога гигантов (Северная Ирландия); бухта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Халонг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(Вьетнам); национальный парк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Тонгариро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(Новая Зеландия));</w:t>
            </w:r>
            <w:proofErr w:type="gramEnd"/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Тестирование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7C5E42" w:rsidTr="00B046DF">
        <w:trPr>
          <w:trHeight w:hRule="exact" w:val="155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2.11.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Охрана природных богатств: воды, воздуха, полезных ископаемых, растительного и животного мира.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МеждународнаяКраснаякнига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(3—</w:t>
            </w:r>
            <w:proofErr w:type="gram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4 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примера</w:t>
            </w:r>
            <w:proofErr w:type="spellEnd"/>
            <w:proofErr w:type="gram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28.11.2022 02.12.2022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Рассказ учителя о Международной Красной книге;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7C5E42" w:rsidTr="00B046DF">
        <w:trPr>
          <w:trHeight w:hRule="exact" w:val="12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Правила нравственного поведения в природе.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05.12.2022 09.12.2022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0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в группах по теме «Составление памятки «Правила поведения в природе»;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Тестирование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7C5E42" w:rsidTr="00B046DF">
        <w:trPr>
          <w:trHeight w:hRule="exact" w:val="21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Природные зоны России: общее представление об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основных природных зонах России: климат,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растительный и животный мир, особенности труда и быта людей, охрана природы.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12.12.2022 16.12.2022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с текстом учебника: особенности разных природных зон;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Письменныйконтроль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7C5E42" w:rsidTr="00B046DF">
        <w:trPr>
          <w:trHeight w:hRule="exact" w:val="199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2.14.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Связи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природной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зоне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19.12.2022 23.12.2022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7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в группах: создание описания одной из природных зон по самостоятельно составленному плану (с использованием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дополнительной информации, в том числе из Интернета);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7C5E42">
        <w:trPr>
          <w:trHeight w:hRule="exact" w:val="348"/>
        </w:trPr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Итого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24</w:t>
            </w:r>
          </w:p>
        </w:tc>
        <w:tc>
          <w:tcPr>
            <w:tcW w:w="10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200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0B70" w:rsidRPr="007C5E42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3.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Правила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безопасной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жизни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</w:tr>
      <w:tr w:rsidR="00200B70" w:rsidRPr="007C5E42" w:rsidTr="00B046DF">
        <w:trPr>
          <w:trHeight w:hRule="exact" w:val="1307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43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62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Здоровый образ жизни: профилактика вредных привычек.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4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06.10.2022 08.10.2022</w:t>
            </w:r>
          </w:p>
        </w:tc>
        <w:tc>
          <w:tcPr>
            <w:tcW w:w="416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4" w:after="0" w:line="245" w:lineRule="auto"/>
              <w:ind w:left="70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Учебный диалог по теме «</w:t>
            </w:r>
            <w:proofErr w:type="gram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Послушаем</w:t>
            </w:r>
            <w:proofErr w:type="gram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друг друга: как я выполняю правила безопасной жизни»;</w:t>
            </w:r>
          </w:p>
        </w:tc>
        <w:tc>
          <w:tcPr>
            <w:tcW w:w="150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4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4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7C5E42" w:rsidTr="00B046DF">
        <w:trPr>
          <w:trHeight w:hRule="exact" w:val="252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Безопасность в городе. Планирование безопасных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маршрутов с учётом транспортной инфраструктуры города; правила безопасного поведения велосипедиста (дорожные знаки, </w:t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102"/>
                <w:sz w:val="24"/>
                <w:szCs w:val="24"/>
                <w:lang w:val="ru-RU"/>
              </w:rPr>
              <w:t xml:space="preserve">дорожная разметка, сигналы </w:t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 средства защиты велосипедиста).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10.10.2022 14.10.2022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Ролевая игра по теме «Знаем ли мы правила езды на велосипеде (роли: велосипедисты, сотрудники ГИБДД, маленькие дети);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7C5E42" w:rsidTr="00B046DF">
        <w:trPr>
          <w:trHeight w:hRule="exact" w:val="25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66" w:after="0" w:line="254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Безопасность в Интернете (поиск достоверной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информации опознание государственных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образовательных ресурсов и детских развлекательных порталов) в условиях контролируемого доступа в Интернет.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17.10.2022 21.10.2022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Рассказ учителя по теме «Чем может быть опасен Интернет. Как правильно искать информацию в Интернете»;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7C5E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200B70" w:rsidRPr="007C5E42">
        <w:trPr>
          <w:trHeight w:hRule="exact" w:val="348"/>
        </w:trPr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0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200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0B70" w:rsidRPr="007C5E42">
        <w:trPr>
          <w:trHeight w:hRule="exact" w:val="348"/>
        </w:trPr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Резервное</w:t>
            </w:r>
            <w:proofErr w:type="spellEnd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0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200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0B70" w:rsidRPr="007C5E42" w:rsidTr="007C5E42">
        <w:trPr>
          <w:trHeight w:hRule="exact" w:val="330"/>
        </w:trPr>
        <w:tc>
          <w:tcPr>
            <w:tcW w:w="481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68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E4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3.75</w:t>
            </w:r>
          </w:p>
        </w:tc>
        <w:tc>
          <w:tcPr>
            <w:tcW w:w="8132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200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6840" w:h="11900"/>
          <w:pgMar w:top="284" w:right="640" w:bottom="10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78" w:line="220" w:lineRule="exact"/>
      </w:pPr>
    </w:p>
    <w:p w:rsidR="00200B70" w:rsidRDefault="007C5E42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200B70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70" w:rsidRDefault="00200B70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70" w:rsidRDefault="00200B70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70" w:rsidRDefault="00200B70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70" w:rsidRDefault="00200B70"/>
        </w:tc>
      </w:tr>
      <w:tr w:rsidR="00200B70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изучает астрономия?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Солнце— 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бл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ижайшая к нам</w:t>
            </w:r>
            <w:r w:rsidR="00012A0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звезда, источник света и тепла для всего живого на Земле.</w:t>
            </w:r>
          </w:p>
          <w:p w:rsidR="00200B70" w:rsidRPr="007C5E42" w:rsidRDefault="007C5E42">
            <w:pPr>
              <w:autoSpaceDE w:val="0"/>
              <w:autoSpaceDN w:val="0"/>
              <w:spacing w:before="72" w:after="0" w:line="262" w:lineRule="auto"/>
              <w:ind w:left="72" w:right="576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Характеристика планет Солнечной системы.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Естественные спутники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планет. Смена дня и ночи на Земле. Вращение Земли как причина смены дня и ночи.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Обращение Земли вокруг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Солнца и смена времён года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00B70">
        <w:trPr>
          <w:trHeight w:hRule="exact" w:val="45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Планеты солнечной системы Человек и природа. Солнце— 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бл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ижайшая к нам</w:t>
            </w:r>
            <w:r w:rsidR="00012A0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звезда, источник света и тепла для всего живого на Земле.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Характеристика планет Солнечной системы.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Естественные спутники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планет. Смена дня и ночи на Земле. Вращение Земли как причина смены дня и ночи.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Обращение Земли вокруг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Солнца и смена времён года.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00B70">
        <w:trPr>
          <w:trHeight w:hRule="exact" w:val="34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изучает экология?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Охрана природных богатств: воды, воздуха, полезных </w:t>
            </w:r>
            <w:proofErr w:type="spellStart"/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ископа-емых</w:t>
            </w:r>
            <w:proofErr w:type="spellEnd"/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растительного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животного мира.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Международная Красная книга (3—4 примера).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поведения в природе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98" w:right="650" w:bottom="8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86" w:lineRule="auto"/>
              <w:ind w:left="72"/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Экологические проблемы и пути их решения Человек и природа. Охрана природных богатств: воды, воздуха,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полезных </w:t>
            </w:r>
            <w:proofErr w:type="spellStart"/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ископа-емых</w:t>
            </w:r>
            <w:proofErr w:type="spellEnd"/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растительного и животного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Краснаякнига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(3—4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примера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нравственного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00B70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Защитим нашу планету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Охрана природных богатств: воды, воздуха, полезных </w:t>
            </w:r>
            <w:proofErr w:type="spellStart"/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ископа-емых</w:t>
            </w:r>
            <w:proofErr w:type="spellEnd"/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растительного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животного мира.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Международная Красная книга (3—4 примера).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поведения в природе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00B70">
        <w:trPr>
          <w:trHeight w:hRule="exact" w:val="34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Международная красная книга Человек и природа.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природных богатств: воды, воздуха, полезных </w:t>
            </w:r>
            <w:r w:rsidRPr="007C5E42">
              <w:rPr>
                <w:lang w:val="ru-RU"/>
              </w:rPr>
              <w:br/>
            </w:r>
            <w:proofErr w:type="spellStart"/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ископа-емых</w:t>
            </w:r>
            <w:proofErr w:type="spellEnd"/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растительного и животного мира.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Международная Красная книга (3—4 примера).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поведения в природе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Всемирное природное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наследие Человек и природа.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Наиболее значимые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 списка Всемирного наследия в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 и за рубежом.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природных богатств: воды, воздуха, полезных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ископаемых, растительного и животного мира.</w:t>
            </w:r>
          </w:p>
          <w:p w:rsidR="00200B70" w:rsidRPr="007C5E42" w:rsidRDefault="007C5E42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Международная Красная книга (3—4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примера)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нравственного поведения в природе.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00B70">
        <w:trPr>
          <w:trHeight w:hRule="exact" w:val="551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Всемирное культурное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наследие Человек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62" w:lineRule="auto"/>
              <w:ind w:right="864"/>
              <w:jc w:val="center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</w:t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памятн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ков истории и культуры.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Посильное участие в охране памятников истории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культуры своего края.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поведения, культурные традиции людей в разные исторические 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85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Безопасность. Полезные и вредные привычки Правила безопасной жизни.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профилактика вредных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привычек. </w:t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Безопасноть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городе. Планирование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безопасных маршрутов с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учётом транспортной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инфраструктуры города;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поведения велосипедиста (дорожные знаки, дорожная разметка, сигналы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защиты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велосипедиста).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Безопасность в Интернете (поиск достоверной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 опознание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образовательных ресурсов и детских развлекательных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порталов) в условиях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контролируемого доступа в Интернет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85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Безопасность в </w:t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Интеренете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: работа с информацией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безопасной жизни.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профилактика вредных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привычек. </w:t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Безопасноть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городе. Планирование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безопасных маршрутов с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учётом транспортной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инфраструктуры города;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поведения велосипедиста (дорожные знаки, дорожная разметка, сигналы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защиты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велосипедиста).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Безопасность в Интернете (поиск достоверной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 опознание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образовательных ресурсов и детских развлекательных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порталов) в условиях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контролируемого доступа в Интернет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82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62" w:lineRule="auto"/>
              <w:jc w:val="center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Безопасность </w:t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велосепидиста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Правила безопасной жизни.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профилактика вредных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привычек. </w:t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Безопасноть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городе. Планирование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безопасных маршрутов с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учётом транспортной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инфраструктуры города;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поведения велосипедиста (дорожные знаки, дорожная разметка, сигналы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защиты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велосипедиста).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Безопасность в Интернете (поиск достоверной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 опознание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образовательных ресурсов и детских развлекательных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порталов) в условиях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контролируемого доступа в Интернет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82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Безопасность в городе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безопасной жизни.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профилактика вредных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привычек. </w:t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Безопасноть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городе. Планирование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безопасных маршрутов с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учётом транспортной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инфраструктуры города;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поведения велосипедиста (дорожные знаки, дорожная разметка, сигналы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защиты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велосипедиста).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Безопасность в Интернете (поиск достоверной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 опознание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образовательных ресурсов и детских развлекательных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порталов) в условиях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контролируемого доступа в Интернет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85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Безопасность в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повседневной жизни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безопасной жизни.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профилактика вредных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привычек. </w:t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Безопасноть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городе. Планирование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безопасных маршрутов с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учётом транспортной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инфраструктуры города;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поведения велосипедиста (дорожные знаки, дорожная разметка, сигналы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защиты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велосипедиста).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Безопасность в Интернете (поиск достоверной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 опознание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образовательных ресурсов и детских развлекательных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порталов) в условиях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контролируемого доступа в Интернет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9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изучает география?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Формы земной поверхности: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равнины, горы, холмы,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овраги (общее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представление, условное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обозначение равнин и гор на карте). Равнины и горы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России. Особенности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поверхности родного края (краткая характеристика на основе наблюдений).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пруд); река как водный поток.</w:t>
            </w:r>
            <w:proofErr w:type="gramEnd"/>
          </w:p>
          <w:p w:rsidR="00200B70" w:rsidRPr="007C5E42" w:rsidRDefault="007C5E42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Крупнейшие реки и озёра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России, моря, омывающие её берега, океаны.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человеком водоёмов и рек. Водоёмы и реки родного края: названия, краткая характеристика.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Наиболее значимые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 списка Всемирного наследия в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 и за </w:t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храна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природных богатств: воды, воздуха, полезных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ископаемых, растительного и животного мира.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Международная Красная книга (3—4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примера)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нравственного поведения в природе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9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Форма Земли. Карта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полушарий Человек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природа. Формы земной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поверхности: равнины,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горы, холмы, овраги (общее представление, условное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обозначение равнин и гор на карте). Равнины и горы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России. Особенности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поверхности родного края (краткая характеристика на основе наблюдений).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пруд); река как водный поток.</w:t>
            </w:r>
            <w:proofErr w:type="gramEnd"/>
          </w:p>
          <w:p w:rsidR="00200B70" w:rsidRPr="007C5E42" w:rsidRDefault="007C5E42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Крупнейшие реки и озёра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России, моря, омывающие её берега, океаны.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человеком водоёмов и рек. Водоёмы и реки родного края: названия, краткая характеристика.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Наиболее значимые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 списка Всемирного наследия в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 и за </w:t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храна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природных богатств: воды, воздуха, полезных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ископаемых, растительного и животного мира.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Международная Красная книга (3—4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примера)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нравственного поведения в природе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5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Равнины России Человек и природа. Формы земной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поверхности: равнины,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горы, холмы, овраги (общее представление, условное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обозначение равнин и гор на карте). Равнины и горы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России. Особенности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поверхности родного края (краткая характеристика на основе наблюдений).</w:t>
            </w:r>
          </w:p>
          <w:p w:rsidR="00200B70" w:rsidRPr="007C5E42" w:rsidRDefault="007C5E42">
            <w:pPr>
              <w:autoSpaceDE w:val="0"/>
              <w:autoSpaceDN w:val="0"/>
              <w:spacing w:before="72" w:after="0" w:line="271" w:lineRule="auto"/>
              <w:ind w:left="72" w:right="288"/>
              <w:rPr>
                <w:lang w:val="ru-RU"/>
              </w:rPr>
            </w:pP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пруд); река как водный поток.</w:t>
            </w:r>
            <w:proofErr w:type="gramEnd"/>
          </w:p>
          <w:p w:rsidR="00200B70" w:rsidRPr="007C5E42" w:rsidRDefault="007C5E42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Крупнейшие реки и озёра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России, моря, омывающие её берега, океаны.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человеком водоёмов и рек. Водоёмы и реки родного края: названия, краткая характеристика.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Наиболее значимые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 списка Всемирного наследия в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 и за </w:t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храна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природных богатств: воды, воздуха, полезных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ископаемых, растительного и животного мира.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Международная Красная книга (3—4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примера)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нравственного поведения в природе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5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Горы России Человек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природа. Формы земной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поверхности: равнины,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горы, холмы, овраги (общее представление, условное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обозначение равнин и гор на карте). Равнины и горы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России. Особенности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поверхности родного края (краткая характеристика на основе наблюдений).</w:t>
            </w:r>
          </w:p>
          <w:p w:rsidR="00200B70" w:rsidRPr="007C5E42" w:rsidRDefault="007C5E42">
            <w:pPr>
              <w:autoSpaceDE w:val="0"/>
              <w:autoSpaceDN w:val="0"/>
              <w:spacing w:before="72" w:after="0" w:line="271" w:lineRule="auto"/>
              <w:ind w:left="72" w:right="288"/>
              <w:rPr>
                <w:lang w:val="ru-RU"/>
              </w:rPr>
            </w:pP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пруд); река как водный поток.</w:t>
            </w:r>
            <w:proofErr w:type="gramEnd"/>
          </w:p>
          <w:p w:rsidR="00200B70" w:rsidRPr="007C5E42" w:rsidRDefault="007C5E42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Крупнейшие реки и озёра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России, моря, омывающие её берега, океаны.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человеком водоёмов и рек. Водоёмы и реки родного края: названия, краткая характеристика.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Наиболее значимые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 списка Всемирного наследия в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 и за </w:t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храна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природных богатств: воды, воздуха, полезных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ископаемых, растительного и животного мира.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Международная Красная книга (3—4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примера)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нравственного поведения в природе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9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Моря, озера и реки России Человек и природа. Формы земной поверхности: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равнины, горы, холмы,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овраги (общее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представление, условное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обозначение равнин и гор на карте). Равнины и горы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России. Особенности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поверхности родного края (краткая характеристика на основе наблюдений).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пруд); река как водный поток.</w:t>
            </w:r>
            <w:proofErr w:type="gramEnd"/>
          </w:p>
          <w:p w:rsidR="00200B70" w:rsidRPr="007C5E42" w:rsidRDefault="007C5E42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Крупнейшие реки и озёра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России, моря, омывающие её берега, океаны.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человеком водоёмов и рек. Водоёмы и реки родного края: названия, краткая характеристика.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Наиболее значимые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 списка Всемирного наследия в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 и за </w:t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храна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природных богатств: воды, воздуха, полезных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ископаемых, растительного и животного мира.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Международная Красная книга (3—4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примера)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нравственного поведения в природе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9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 водоемов и их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Человек и природа. Формы земной поверхности: равнины, горы, холмы,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овраги (общее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представление, условное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обозначение равнин и гор на карте). Равнины и горы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России. Особенности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поверхности родного края (краткая характеристика на основе наблюдений).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пруд); река как водный поток.</w:t>
            </w:r>
            <w:proofErr w:type="gramEnd"/>
          </w:p>
          <w:p w:rsidR="00200B70" w:rsidRPr="007C5E42" w:rsidRDefault="007C5E42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Крупнейшие реки и озёра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России, моря, омывающие её берега, океаны.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человеком водоёмов и рек. Водоёмы и реки родного края: названия, краткая характеристика.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Наиболее значимые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 списка Всемирного наследия в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 и за </w:t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храна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природных богатств: воды, воздуха, полезных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ископаемых, растительного и животного мира.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Международная Красная книга (3—4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примера)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нравственного поведения в природе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22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солнце, вода и ветер </w:t>
            </w:r>
            <w:r w:rsidRPr="007C5E42">
              <w:rPr>
                <w:lang w:val="ru-RU"/>
              </w:rPr>
              <w:br/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изменяют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поверхность суши Человек и природа. Формы земной поверхности: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равнины, горы, холмы,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овраги (общее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представление, условное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обозначение равнин и гор на карте). Равнины и горы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России. Особенности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поверхности родного края (краткая характеристика на основе наблюдений).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пруд); река как водный поток.</w:t>
            </w:r>
            <w:proofErr w:type="gramEnd"/>
          </w:p>
          <w:p w:rsidR="00200B70" w:rsidRPr="007C5E42" w:rsidRDefault="007C5E42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Крупнейшие реки и озёра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России, моря, омывающие её берега, океаны.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человеком водоёмов и рек. Водоёмы и реки родного края: названия, краткая характеристика.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Наиболее значимые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 списка Всемирного наследия в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 и за </w:t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храна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природных богатств: воды, воздуха, полезных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ископаемых, растительного и животного мира.</w:t>
            </w:r>
          </w:p>
          <w:p w:rsidR="00200B70" w:rsidRPr="007C5E42" w:rsidRDefault="007C5E42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Международная Красная книга (3—4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примера)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нравственного поведения в природе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22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деятельность человека изменяет поверхность суши Человек и природа. Формы земной поверхности: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равнины, горы, холмы,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овраги (общее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представление, условное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обозначение равнин и гор на карте). Равнины и горы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России. Особенности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поверхности родного края (краткая характеристика на основе наблюдений).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пруд); река как водный поток.</w:t>
            </w:r>
            <w:proofErr w:type="gramEnd"/>
          </w:p>
          <w:p w:rsidR="00200B70" w:rsidRPr="007C5E42" w:rsidRDefault="007C5E42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Крупнейшие реки и озёра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России, моря, омывающие её берега, океаны.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человеком водоёмов и рек. Водоёмы и реки родного края: названия, краткая характеристика.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Наиболее значимые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 списка Всемирного наследия в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 и за </w:t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храна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природных богатств: воды, воздуха, полезных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ископаемых, растительного и животного мира.</w:t>
            </w:r>
          </w:p>
          <w:p w:rsidR="00200B70" w:rsidRPr="007C5E42" w:rsidRDefault="007C5E42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Международная Красная книга (3—4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примера)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нравственного поведения в природе.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зоны России Человек и природа.</w:t>
            </w:r>
          </w:p>
          <w:p w:rsidR="00200B70" w:rsidRDefault="007C5E42">
            <w:pPr>
              <w:autoSpaceDE w:val="0"/>
              <w:autoSpaceDN w:val="0"/>
              <w:spacing w:before="70" w:after="0" w:line="286" w:lineRule="auto"/>
              <w:ind w:left="72"/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зоны России: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об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основныхприродных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зонах России: климат,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растительный и животный мир, особенности труда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быта людей, охрана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00B70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зоны России.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Зона арктических пустынь Человек и природа.</w:t>
            </w:r>
          </w:p>
          <w:p w:rsidR="00200B70" w:rsidRDefault="007C5E42">
            <w:pPr>
              <w:autoSpaceDE w:val="0"/>
              <w:autoSpaceDN w:val="0"/>
              <w:spacing w:before="70" w:after="0" w:line="286" w:lineRule="auto"/>
              <w:ind w:left="72"/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зоны России: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об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основныхприродных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зонах России: климат,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растительный и животный мир, особенности труда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быта людей, охрана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00B70">
        <w:trPr>
          <w:trHeight w:hRule="exact" w:val="38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зоны России.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Тундра Человек и природа.</w:t>
            </w:r>
          </w:p>
          <w:p w:rsidR="00200B70" w:rsidRDefault="007C5E42">
            <w:pPr>
              <w:autoSpaceDE w:val="0"/>
              <w:autoSpaceDN w:val="0"/>
              <w:spacing w:before="70" w:after="0" w:line="286" w:lineRule="auto"/>
              <w:ind w:left="72"/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зоны России: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об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основныхприродных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зонах России: климат,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растительный и животный мир, особенности труда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быта людей, охрана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зоны России.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Тайга Человек и природа.</w:t>
            </w:r>
          </w:p>
          <w:p w:rsidR="00200B70" w:rsidRDefault="007C5E42">
            <w:pPr>
              <w:autoSpaceDE w:val="0"/>
              <w:autoSpaceDN w:val="0"/>
              <w:spacing w:before="70" w:after="0" w:line="286" w:lineRule="auto"/>
              <w:ind w:left="72"/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зоны России: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об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основныхприродных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зонах России: климат,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растительный и животный мир, особенности труда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быта людей, охрана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00B70">
        <w:trPr>
          <w:trHeight w:hRule="exact" w:val="45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зоны России.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Зона смешанных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широколиственных лесов Человек и природа.</w:t>
            </w:r>
          </w:p>
          <w:p w:rsidR="00200B70" w:rsidRDefault="007C5E42">
            <w:pPr>
              <w:autoSpaceDE w:val="0"/>
              <w:autoSpaceDN w:val="0"/>
              <w:spacing w:before="70" w:after="0" w:line="286" w:lineRule="auto"/>
              <w:ind w:left="72"/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зоны России: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об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основныхприродных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зонах России: климат,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растительный и животный мир, особенности труда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быта людей, охрана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00B70">
        <w:trPr>
          <w:trHeight w:hRule="exact" w:val="38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86" w:lineRule="auto"/>
              <w:ind w:left="72"/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Лес и человек </w:t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природа. Природные зоны России: общее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об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основныхприродных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зонах России: климат,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растительный и животный мир, особенности труда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быта людей, охрана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зоны России.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Степь Человек и природа.</w:t>
            </w:r>
          </w:p>
          <w:p w:rsidR="00200B70" w:rsidRDefault="007C5E42">
            <w:pPr>
              <w:autoSpaceDE w:val="0"/>
              <w:autoSpaceDN w:val="0"/>
              <w:spacing w:before="70" w:after="0" w:line="286" w:lineRule="auto"/>
              <w:ind w:left="72"/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зоны России: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об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основныхприродных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зонах России: климат,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растительный и животный мир, особенности труда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быта людей, охрана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00B70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зоны России.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Пустыня Человек и природа.</w:t>
            </w:r>
          </w:p>
          <w:p w:rsidR="00200B70" w:rsidRDefault="007C5E42">
            <w:pPr>
              <w:autoSpaceDE w:val="0"/>
              <w:autoSpaceDN w:val="0"/>
              <w:spacing w:before="70" w:after="0" w:line="286" w:lineRule="auto"/>
              <w:ind w:left="72"/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зоны России: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об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основныхприродных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зонах России: климат,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растительный и животный мир, особенности труда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быта людей, охрана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00B70">
        <w:trPr>
          <w:trHeight w:hRule="exact" w:val="41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зоны России.</w:t>
            </w:r>
          </w:p>
          <w:p w:rsidR="00200B70" w:rsidRDefault="007C5E42">
            <w:pPr>
              <w:autoSpaceDE w:val="0"/>
              <w:autoSpaceDN w:val="0"/>
              <w:spacing w:before="70" w:after="0" w:line="286" w:lineRule="auto"/>
              <w:ind w:left="72"/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Субтропики Человек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природа. Природные зоны России: общее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об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основныхприродных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зонах России: климат,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растительный и животный мир, особенности труда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быта людей, охрана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5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изучает история?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общество.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История Отечества. «Лента времени» 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9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История Отечества. Лента времени. Человек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общество. История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Отечества. «Лента времени»и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9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образовалось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Русь? Человек и общество. История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Отечества. «Лента времени»и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5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Первые русские князья Человек и общество.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История Отечества. «Лента времени» 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5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Культура Руси Человек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общество. История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Отечества. «Лента времени»и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5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Нашествие Батыя на Русь Человек и общество.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История Отечества. «Лента времени» 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5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Князь Александр Невский Человек и общество.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История Отечества. «Лента времени» 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5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Куликовская битва Человек и общество. История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Отечества. «Лента времени»и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5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III</w:t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Человек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общество. История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Отечества. «Лента времени»и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22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IV</w:t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Расширение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территории России при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Иване Грозном Человек и общество. История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Отечества. «Лента времени»и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5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жили на Руси 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XV</w:t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XVI</w:t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вв. Человек и общество.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История Отечества. «Лента времени» 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9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Смутное время. Минин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Пожарский Человек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общество. История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Отечества. «Лента времени»и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5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Первый русский император 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-П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етр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Человек и общество. История Отечества. «Лента времени» 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22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Великий русский учёный Михаил Васильевич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Ломоносов Человек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общество. История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Отечества. «Лента времени»и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5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Екатерина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Человек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общество. История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Отечества. «Лента времени»и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5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Отечественная война 1812 г. Человек и общество.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История Отечества. «Лента времени» 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5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Восстание декабристов.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общество.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История Отечества. «Лента времени» 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5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Отмена крепостного права Человек и общество.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История Отечества. «Лента времени» 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5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8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Новые времена в жизни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страны Человек и общество. История Отечества. «Лента времени» 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5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8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Последний император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 Человек и общество. История Отечества. «Лента времени» 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5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Гражданская война в России Человек и общество.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История Отечества. «Лента времени» 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5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8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 Советского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Союза Человек и общество. История Отечества. «Лента времени» 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5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8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Великая отечественная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война Человек и общество. История Отечества. «Лента времени» 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9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Тыл в годы войны. Победа над фашизмом Человек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общество. История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Отечества. «Лента времени»и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9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Восстановление народного хозяйства Человек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общество. История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Отечества. «Лента времени»и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115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62" w:lineRule="auto"/>
              <w:ind w:right="432"/>
              <w:jc w:val="center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Научные достижения ХХ века Человек и общество.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История Отечества. «Лента времени» и историческая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аиболее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важные и яркие события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общественной и культурной жизни страны в разные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периоды: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Русь,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Московское государство,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империя, СССР, Российская Федерация.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быта, труда;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духовно-нравственные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ыдающиеся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люди разных эпох как носители базовых национальных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Наиболее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значимые объекты списка Всемирного культурного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наследия в России и за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рубежом (3—4 объекта).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памятников истории и культуры. Посильное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в охране памятников истории и культуры своего края. Правила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поведения,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65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Президент РФ — глава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государства Человек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общество. Государственное устройство РФ (общее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представление).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Конституция — Основной закон Российской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Федерации. Права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обязанности гражданина РФ.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78" w:lineRule="auto"/>
              <w:ind w:left="72" w:right="43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Президент РФ — глава государства. Политико-административная карта России. Города России.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родного края: природа,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главный город, важнейшие достопримечательности, знаменитые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соотечественники.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00B70">
        <w:trPr>
          <w:trHeight w:hRule="exact" w:val="618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Конституция РФ Человек и общество. Государственное устройство РФ (общее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представление).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Конституция — Основной закон Российской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Федерации. Права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обязанности гражданина РФ.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Президент РФ — глава государства. Политико-административная карта России. Города России.</w:t>
            </w:r>
          </w:p>
          <w:p w:rsidR="00200B70" w:rsidRPr="007C5E42" w:rsidRDefault="007C5E42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родного края: природа,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главный город, важнейшие достопримечательности, знаменитые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соотечественники.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788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-м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ногонациональная страна. (Основные религии народов России: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православие, ислам,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иудаизм, </w:t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буддизм</w:t>
            </w:r>
            <w:proofErr w:type="gram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вятыни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родногокрая</w:t>
            </w:r>
            <w:proofErr w:type="spellEnd"/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.) Человек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общество. Государственное устройство РФ (общее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представление).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78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Конституция — Основной закон Российской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Федерации. Права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обязанности гражданина РФ.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Президент РФ — глава государства. Политико-административная карта России. Города России.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родного края: природа,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главный город, важнейшие достопримечательности, знаменитые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соотечественники.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00B70">
        <w:trPr>
          <w:trHeight w:hRule="exact" w:val="75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Ты — гражданин России Человек и общество.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Конституция — Основной закон Российской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Федерации. Права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обязанности гражданина РФ.</w:t>
            </w:r>
          </w:p>
          <w:p w:rsidR="00200B70" w:rsidRPr="007C5E42" w:rsidRDefault="007C5E42">
            <w:pPr>
              <w:autoSpaceDE w:val="0"/>
              <w:autoSpaceDN w:val="0"/>
              <w:spacing w:before="72" w:after="0"/>
              <w:ind w:left="72" w:right="43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Президент РФ — глава государства. Политико-административная карта России. Города России.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родного края: природа,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главный город, важнейшие достопримечательности,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знаменитые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соотечественники. Правила нравственного поведения, культурные традиции людей в разные исторические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62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Символы России и твоего края Человек и общество.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Конституция — Основной закон Российской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Федерации. Права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обязанности гражданина РФ.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78" w:lineRule="auto"/>
              <w:ind w:left="72" w:right="43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Президент РФ — глава государства. Политико-административная карта России. Города России.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родного края: природа,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главный город, важнейшие достопримечательности, знаменитые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соотечественники.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00B70">
        <w:trPr>
          <w:trHeight w:hRule="exact" w:val="55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Государственные праздники России Человек и общество. Государственные праздники в жизни российского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общества: Новый год, День защитника Отечества,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Международный женский день, День весны и труда, День Победы, День России, День народного единства, День Конституции.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региона.</w:t>
            </w:r>
          </w:p>
          <w:p w:rsidR="00200B70" w:rsidRPr="007C5E42" w:rsidRDefault="007C5E42">
            <w:pPr>
              <w:autoSpaceDE w:val="0"/>
              <w:autoSpaceDN w:val="0"/>
              <w:spacing w:before="72" w:after="0" w:line="27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 отдельных исторических событий,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связанных с ним.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65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Современная Россия.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Дальний Восток Человек и общество. Государственное устройство РФ (общее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представление).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Конституция — Основной закон Российской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Федерации. Права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обязанности гражданина РФ.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78" w:lineRule="auto"/>
              <w:ind w:left="72" w:right="43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Президент РФ — глава государства. Политико-административная карта России. Города России.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родного края: природа,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главный город, важнейшие достопримечательности, знаменитые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соотечественники.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00B70">
        <w:trPr>
          <w:trHeight w:hRule="exact" w:val="618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Современная Россия.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71" w:lineRule="auto"/>
              <w:ind w:left="72" w:right="108"/>
              <w:jc w:val="both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Сибирь Человек и общество. Государственное устройство РФ (общее представление).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Конституция — Основной закон Российской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Федерации. Права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обязанности гражданина РФ.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Президент РФ — глава государства. Политико-административная карта России. Города России.</w:t>
            </w:r>
          </w:p>
          <w:p w:rsidR="00200B70" w:rsidRPr="007C5E42" w:rsidRDefault="007C5E42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родного края: природа,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главный город, важнейшие достопримечательности, знаменитые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соотечественники.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62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Современная Россия. Урал Человек и общество.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Конституция — Основной закон Российской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Федерации. Права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обязанности гражданина РФ.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78" w:lineRule="auto"/>
              <w:ind w:left="72" w:right="43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Президент РФ — глава государства. Политико-административная карта России. Города России.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родного края: природа,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главный город, важнейшие достопримечательности, знаменитые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соотечественники.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00B70">
        <w:trPr>
          <w:trHeight w:hRule="exact" w:val="652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Современная Россия.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Северные города России Человек и общество.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Конституция — Основной закон Российской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Федерации. Права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обязанности гражданина РФ.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Президент РФ — глава государства. Политико-административная карта России. Города России.</w:t>
            </w:r>
          </w:p>
          <w:p w:rsidR="00200B70" w:rsidRPr="007C5E42" w:rsidRDefault="007C5E42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родного края: природа,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главный город, важнейшие достопримечательности, знаменитые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соотечественники.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00B70">
        <w:trPr>
          <w:trHeight w:hRule="exact" w:val="65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71" w:lineRule="auto"/>
              <w:ind w:left="72" w:right="80"/>
              <w:jc w:val="both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Современная Россия. Города центральной России Человек и общество.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Конституция — Основной закон Российской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Федерации. Права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обязанности гражданина РФ.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78" w:lineRule="auto"/>
              <w:ind w:left="72" w:right="43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Президент РФ — глава государства. Политико-административная карта России. Города России.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родного края: природа,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главный город, важнейшие достопримечательности, знаменитые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соотечественники.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00B70">
        <w:trPr>
          <w:trHeight w:hRule="exact" w:val="65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Современная Россия. Города на Волге и на юге России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общество.</w:t>
            </w:r>
          </w:p>
          <w:p w:rsidR="00200B70" w:rsidRPr="007C5E42" w:rsidRDefault="007C5E42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Конституция — Основной закон Российской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Федерации. Права и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обязанности гражданина РФ.</w:t>
            </w:r>
          </w:p>
          <w:p w:rsidR="00200B70" w:rsidRPr="007C5E42" w:rsidRDefault="007C5E42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Президент РФ — глава государства. Политико-административная карта России. Города России.</w:t>
            </w:r>
          </w:p>
          <w:p w:rsidR="00200B70" w:rsidRPr="007C5E42" w:rsidRDefault="007C5E42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родного края: природа,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главный город, важнейшие достопримечательности, знаменитые </w:t>
            </w:r>
            <w:r w:rsidRPr="007C5E42">
              <w:rPr>
                <w:lang w:val="ru-RU"/>
              </w:rPr>
              <w:br/>
            </w: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соотечественники.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00B70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Pr="007C5E42" w:rsidRDefault="007C5E4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C5E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7C5E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3.75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B70" w:rsidRDefault="00200B70"/>
        </w:tc>
      </w:tr>
    </w:tbl>
    <w:p w:rsidR="00200B70" w:rsidRDefault="00200B70">
      <w:pPr>
        <w:autoSpaceDE w:val="0"/>
        <w:autoSpaceDN w:val="0"/>
        <w:spacing w:after="0" w:line="14" w:lineRule="exact"/>
      </w:pPr>
    </w:p>
    <w:p w:rsidR="00200B70" w:rsidRDefault="00200B70">
      <w:pPr>
        <w:sectPr w:rsidR="00200B70">
          <w:pgSz w:w="11900" w:h="16840"/>
          <w:pgMar w:top="284" w:right="650" w:bottom="11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Default="00200B70">
      <w:pPr>
        <w:autoSpaceDE w:val="0"/>
        <w:autoSpaceDN w:val="0"/>
        <w:spacing w:after="78" w:line="220" w:lineRule="exact"/>
      </w:pPr>
    </w:p>
    <w:p w:rsidR="00200B70" w:rsidRDefault="007C5E42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200B70" w:rsidRDefault="007C5E42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200B70" w:rsidRPr="007C5E42" w:rsidRDefault="007C5E42">
      <w:pPr>
        <w:autoSpaceDE w:val="0"/>
        <w:autoSpaceDN w:val="0"/>
        <w:spacing w:before="166" w:after="0" w:line="281" w:lineRule="auto"/>
        <w:ind w:right="288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Окружающий мир (в 2 частях), 4 класс /Виноградова Н.Ф., Общество с ограниченной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ответственностью «Издательский центр ВЕНТАНА-ГРАФ»; Акционерное общество «Издательство Просвещение»;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Окружающий мир (в 2 частях), 4 класс /Плешаков А.А., Акционерное общество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«Издательство</w:t>
      </w:r>
      <w:r w:rsidR="00012A0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«Просвещение»; </w:t>
      </w:r>
    </w:p>
    <w:p w:rsidR="00200B70" w:rsidRPr="007C5E42" w:rsidRDefault="007C5E42">
      <w:pPr>
        <w:autoSpaceDE w:val="0"/>
        <w:autoSpaceDN w:val="0"/>
        <w:spacing w:before="600" w:after="0" w:line="230" w:lineRule="auto"/>
        <w:rPr>
          <w:lang w:val="ru-RU"/>
        </w:rPr>
      </w:pP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200B70" w:rsidRPr="007C5E42" w:rsidRDefault="007C5E42">
      <w:pPr>
        <w:autoSpaceDE w:val="0"/>
        <w:autoSpaceDN w:val="0"/>
        <w:spacing w:before="168" w:after="0" w:line="230" w:lineRule="auto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Методические рекомендации, поурочное планирование</w:t>
      </w:r>
    </w:p>
    <w:p w:rsidR="00200B70" w:rsidRPr="007C5E42" w:rsidRDefault="007C5E42">
      <w:pPr>
        <w:autoSpaceDE w:val="0"/>
        <w:autoSpaceDN w:val="0"/>
        <w:spacing w:before="262" w:after="0" w:line="230" w:lineRule="auto"/>
        <w:rPr>
          <w:lang w:val="ru-RU"/>
        </w:rPr>
      </w:pP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200B70" w:rsidRPr="007C5E42" w:rsidRDefault="007C5E42">
      <w:pPr>
        <w:autoSpaceDE w:val="0"/>
        <w:autoSpaceDN w:val="0"/>
        <w:spacing w:before="166" w:after="0" w:line="271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C5E42">
        <w:rPr>
          <w:lang w:val="ru-RU"/>
        </w:rPr>
        <w:br/>
      </w:r>
      <w:proofErr w:type="spell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https</w:t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</w:p>
    <w:p w:rsidR="00200B70" w:rsidRPr="007C5E42" w:rsidRDefault="00200B70">
      <w:pPr>
        <w:rPr>
          <w:lang w:val="ru-RU"/>
        </w:rPr>
        <w:sectPr w:rsidR="00200B70" w:rsidRPr="007C5E4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Pr="007C5E42" w:rsidRDefault="00200B70">
      <w:pPr>
        <w:autoSpaceDE w:val="0"/>
        <w:autoSpaceDN w:val="0"/>
        <w:spacing w:after="78" w:line="220" w:lineRule="exact"/>
        <w:rPr>
          <w:lang w:val="ru-RU"/>
        </w:rPr>
      </w:pPr>
    </w:p>
    <w:p w:rsidR="00200B70" w:rsidRPr="007C5E42" w:rsidRDefault="007C5E42">
      <w:pPr>
        <w:autoSpaceDE w:val="0"/>
        <w:autoSpaceDN w:val="0"/>
        <w:spacing w:after="0" w:line="230" w:lineRule="auto"/>
        <w:rPr>
          <w:lang w:val="ru-RU"/>
        </w:rPr>
      </w:pP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200B70" w:rsidRPr="007C5E42" w:rsidRDefault="007C5E42">
      <w:pPr>
        <w:autoSpaceDE w:val="0"/>
        <w:autoSpaceDN w:val="0"/>
        <w:spacing w:before="346" w:after="0" w:line="230" w:lineRule="auto"/>
        <w:rPr>
          <w:lang w:val="ru-RU"/>
        </w:rPr>
      </w:pP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200B70" w:rsidRPr="007C5E42" w:rsidRDefault="007C5E42">
      <w:pPr>
        <w:autoSpaceDE w:val="0"/>
        <w:autoSpaceDN w:val="0"/>
        <w:spacing w:before="166" w:after="0"/>
        <w:ind w:right="1872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 демонстрационные «Окружающий Мир»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 демонстрационные «Основы безопасности жизнедеятельности 1-4 класс» Таблицы демонстрационные «Символы и понятия»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 по природоведению 1-3 </w:t>
      </w:r>
      <w:proofErr w:type="spell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</w:p>
    <w:p w:rsidR="00200B70" w:rsidRPr="007C5E42" w:rsidRDefault="007C5E42">
      <w:pPr>
        <w:autoSpaceDE w:val="0"/>
        <w:autoSpaceDN w:val="0"/>
        <w:spacing w:before="70" w:after="0" w:line="290" w:lineRule="auto"/>
        <w:ind w:right="288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Комплект таблиц по окружающему миру для 1-4кл. Времена года. Природные сообщества Комплект таблиц по окружающему миру для 1-4кл. Растения.</w:t>
      </w:r>
      <w:r w:rsidR="00012A0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Животные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 демонстрационные «Безопасное поведение школьника»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Альбом «Детям о Правилах Дорожного Движения»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Альбом «Детям о Правилах Пожарной Безопасности»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Плакаты «Знаки дорожного движения»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Фенологические наблюдения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Фенологический календарь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предметных картинок «Бытовая техника. Профессии»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Набор предметных картинок «Транспорт. Мебель, предметы интерьера»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предметных картинок «Фрукты, ягоды, орехи. </w:t>
      </w:r>
      <w:proofErr w:type="gram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Посуда»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Модель-аппликация «Природные зоны» (ламинированная)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Модель-аппликация «Здоровье человека» (ламинированная)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Модель-аппликация «Уход за комнатными растениями» (ламинированная)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Учебная карта «Карта полушарий»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Учебная карта «Природные зоны России»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Учебная карта «Российская Федерация» (физическая) </w:t>
      </w:r>
      <w:proofErr w:type="spell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нач</w:t>
      </w:r>
      <w:proofErr w:type="spell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. школа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Модель «Череп человека «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Скелет человека на подставке (170 см.)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Флюгер демонстрационный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хим. посуды и принадлежностей для демонстрационных работ в </w:t>
      </w:r>
      <w:proofErr w:type="spell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нач.шк</w:t>
      </w:r>
      <w:proofErr w:type="spell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gram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 (КДОНН) Набор хим. посуды и принадлежностей по природоведению демонстрационный (КДОПР) Теллурий (Модель Солнце-Земля-Луна)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Пособия для отработки практических навыков и умений Комплект динамических пособий Окружающий мир (веера). Комплект динамических раздаточных пособий. Методическое пособие. </w:t>
      </w:r>
    </w:p>
    <w:p w:rsidR="00200B70" w:rsidRPr="007C5E42" w:rsidRDefault="007C5E42">
      <w:pPr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Окружающий мир (шнуровка). Комплект динамических раздаточных пособий. Методическое пособие. </w:t>
      </w:r>
    </w:p>
    <w:p w:rsidR="00200B70" w:rsidRPr="007C5E42" w:rsidRDefault="007C5E42">
      <w:pPr>
        <w:autoSpaceDE w:val="0"/>
        <w:autoSpaceDN w:val="0"/>
        <w:spacing w:before="70" w:after="0"/>
        <w:ind w:right="3456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раздаточных материалов по основным разделам предмета Лото для детей от 6 до 12 лет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карточек «Домашние животные» (раздаточные)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</w:t>
      </w:r>
      <w:proofErr w:type="spellStart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раздат</w:t>
      </w:r>
      <w:proofErr w:type="spellEnd"/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. «Грибы съедобные и несъедобные»</w:t>
      </w:r>
    </w:p>
    <w:p w:rsidR="00200B70" w:rsidRPr="007C5E42" w:rsidRDefault="007C5E42">
      <w:pPr>
        <w:autoSpaceDE w:val="0"/>
        <w:autoSpaceDN w:val="0"/>
        <w:spacing w:before="262" w:after="0" w:line="262" w:lineRule="auto"/>
        <w:ind w:right="720"/>
        <w:rPr>
          <w:lang w:val="ru-RU"/>
        </w:rPr>
      </w:pPr>
      <w:r w:rsidRPr="007C5E42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200B70" w:rsidRPr="007C5E42" w:rsidRDefault="007C5E42">
      <w:pPr>
        <w:autoSpaceDE w:val="0"/>
        <w:autoSpaceDN w:val="0"/>
        <w:spacing w:before="166" w:after="0" w:line="281" w:lineRule="auto"/>
        <w:ind w:right="8064"/>
        <w:rPr>
          <w:lang w:val="ru-RU"/>
        </w:rPr>
      </w:pP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Термометр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Гербарий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Компас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муляжей овощей </w:t>
      </w:r>
      <w:r w:rsidRPr="007C5E42">
        <w:rPr>
          <w:lang w:val="ru-RU"/>
        </w:rPr>
        <w:br/>
      </w:r>
      <w:r w:rsidRPr="007C5E42">
        <w:rPr>
          <w:rFonts w:ascii="Times New Roman" w:eastAsia="Times New Roman" w:hAnsi="Times New Roman"/>
          <w:color w:val="000000"/>
          <w:sz w:val="24"/>
          <w:lang w:val="ru-RU"/>
        </w:rPr>
        <w:t>Набор муляжей грибов</w:t>
      </w:r>
    </w:p>
    <w:p w:rsidR="00200B70" w:rsidRPr="007C5E42" w:rsidRDefault="00200B70">
      <w:pPr>
        <w:rPr>
          <w:lang w:val="ru-RU"/>
        </w:rPr>
        <w:sectPr w:rsidR="00200B70" w:rsidRPr="007C5E42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B70" w:rsidRPr="007C5E42" w:rsidRDefault="00200B70">
      <w:pPr>
        <w:autoSpaceDE w:val="0"/>
        <w:autoSpaceDN w:val="0"/>
        <w:spacing w:after="66" w:line="220" w:lineRule="exact"/>
        <w:rPr>
          <w:lang w:val="ru-RU"/>
        </w:rPr>
      </w:pPr>
    </w:p>
    <w:p w:rsidR="00200B70" w:rsidRDefault="007C5E42">
      <w:pPr>
        <w:autoSpaceDE w:val="0"/>
        <w:autoSpaceDN w:val="0"/>
        <w:spacing w:after="0" w:line="230" w:lineRule="auto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Набормуляжейфруктов</w:t>
      </w:r>
      <w:proofErr w:type="spellEnd"/>
    </w:p>
    <w:p w:rsidR="00200B70" w:rsidRDefault="00200B70">
      <w:pPr>
        <w:sectPr w:rsidR="00200B70">
          <w:pgSz w:w="11900" w:h="16840"/>
          <w:pgMar w:top="28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7C5E42" w:rsidRDefault="007C5E42"/>
    <w:sectPr w:rsidR="007C5E42" w:rsidSect="00034616">
      <w:pgSz w:w="11900" w:h="16840"/>
      <w:pgMar w:top="1440" w:right="1440" w:bottom="1440" w:left="1440" w:header="720" w:footer="720" w:gutter="0"/>
      <w:cols w:space="720" w:equalWidth="0">
        <w:col w:w="979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12A0B"/>
    <w:rsid w:val="00034616"/>
    <w:rsid w:val="0006063C"/>
    <w:rsid w:val="0015074B"/>
    <w:rsid w:val="00200B70"/>
    <w:rsid w:val="0029639D"/>
    <w:rsid w:val="00326F90"/>
    <w:rsid w:val="003C7E75"/>
    <w:rsid w:val="00474035"/>
    <w:rsid w:val="005F186B"/>
    <w:rsid w:val="006C700C"/>
    <w:rsid w:val="007C5E42"/>
    <w:rsid w:val="008C70AC"/>
    <w:rsid w:val="00972233"/>
    <w:rsid w:val="009E27BF"/>
    <w:rsid w:val="00A6424D"/>
    <w:rsid w:val="00AA1D8D"/>
    <w:rsid w:val="00B046DF"/>
    <w:rsid w:val="00B47730"/>
    <w:rsid w:val="00CB0664"/>
    <w:rsid w:val="00CC12E4"/>
    <w:rsid w:val="00DB03A7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5F1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5F18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9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29D10-7D4F-40BD-B488-1E18FD468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73</Pages>
  <Words>11649</Words>
  <Characters>66401</Characters>
  <Application>Microsoft Office Word</Application>
  <DocSecurity>0</DocSecurity>
  <Lines>553</Lines>
  <Paragraphs>155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77895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User</cp:lastModifiedBy>
  <cp:revision>2</cp:revision>
  <dcterms:created xsi:type="dcterms:W3CDTF">2023-10-19T06:11:00Z</dcterms:created>
  <dcterms:modified xsi:type="dcterms:W3CDTF">2023-10-19T06:11:00Z</dcterms:modified>
</cp:coreProperties>
</file>